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76F61" w14:textId="77777777" w:rsidR="00936A2A" w:rsidRPr="00266DDD" w:rsidRDefault="00936A2A" w:rsidP="00936A2A">
      <w:pPr>
        <w:spacing w:after="0" w:line="240" w:lineRule="auto"/>
        <w:rPr>
          <w:rFonts w:ascii="Arial" w:hAnsi="Arial" w:cs="Arial"/>
          <w:sz w:val="18"/>
          <w:szCs w:val="18"/>
        </w:rPr>
      </w:pPr>
      <w:bookmarkStart w:id="0" w:name="IsForm"/>
      <w:bookmarkStart w:id="1" w:name="x"/>
      <w:bookmarkStart w:id="2" w:name="_GoBack"/>
      <w:bookmarkEnd w:id="0"/>
      <w:bookmarkEnd w:id="1"/>
      <w:bookmarkEnd w:id="2"/>
      <w:r w:rsidRPr="00266DDD">
        <w:rPr>
          <w:rFonts w:ascii="Arial" w:hAnsi="Arial" w:cs="Arial"/>
          <w:sz w:val="18"/>
          <w:szCs w:val="18"/>
        </w:rPr>
        <w:t xml:space="preserve">Form 40 (version </w:t>
      </w:r>
      <w:r w:rsidR="00266DDD" w:rsidRPr="00266DDD">
        <w:rPr>
          <w:rFonts w:ascii="Arial" w:hAnsi="Arial" w:cs="Arial"/>
          <w:sz w:val="18"/>
          <w:szCs w:val="18"/>
        </w:rPr>
        <w:t>6</w:t>
      </w:r>
      <w:proofErr w:type="gramStart"/>
      <w:r w:rsidRPr="00266DDD">
        <w:rPr>
          <w:rFonts w:ascii="Arial" w:hAnsi="Arial" w:cs="Arial"/>
          <w:sz w:val="18"/>
          <w:szCs w:val="18"/>
        </w:rPr>
        <w:t>)</w:t>
      </w:r>
      <w:proofErr w:type="gramEnd"/>
      <w:r w:rsidRPr="00266DDD">
        <w:rPr>
          <w:rFonts w:ascii="Arial" w:hAnsi="Arial" w:cs="Arial"/>
          <w:sz w:val="18"/>
          <w:szCs w:val="18"/>
        </w:rPr>
        <w:br/>
        <w:t>UCPR 35.1</w:t>
      </w:r>
    </w:p>
    <w:p w14:paraId="6008C596" w14:textId="77777777" w:rsidR="00936A2A" w:rsidRPr="00266DDD" w:rsidRDefault="00936A2A" w:rsidP="00936A2A">
      <w:pPr>
        <w:pStyle w:val="Heading1"/>
        <w:jc w:val="center"/>
      </w:pPr>
      <w:r w:rsidRPr="00266DDD">
        <w:t>AFFIDAVIT OF [NAME] [DATE]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369"/>
        <w:gridCol w:w="5918"/>
      </w:tblGrid>
      <w:tr w:rsidR="00936A2A" w:rsidRPr="00266DDD" w14:paraId="12F3E5F3" w14:textId="77777777" w:rsidTr="00F904C7">
        <w:trPr>
          <w:cantSplit/>
        </w:trPr>
        <w:tc>
          <w:tcPr>
            <w:tcW w:w="9287" w:type="dxa"/>
            <w:gridSpan w:val="2"/>
            <w:shd w:val="clear" w:color="auto" w:fill="D9D9D9"/>
          </w:tcPr>
          <w:p w14:paraId="4B90F42B" w14:textId="77777777" w:rsidR="00936A2A" w:rsidRPr="00266DDD" w:rsidRDefault="00936A2A" w:rsidP="008E2B9C">
            <w:pPr>
              <w:keepNext/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266DDD">
              <w:rPr>
                <w:rFonts w:ascii="Arial" w:hAnsi="Arial" w:cs="Arial"/>
                <w:b/>
              </w:rPr>
              <w:t>COURT DETAILS</w:t>
            </w:r>
          </w:p>
        </w:tc>
      </w:tr>
      <w:tr w:rsidR="00936A2A" w:rsidRPr="00266DDD" w14:paraId="0B6B4F28" w14:textId="77777777" w:rsidTr="00F904C7">
        <w:trPr>
          <w:cantSplit/>
        </w:trPr>
        <w:tc>
          <w:tcPr>
            <w:tcW w:w="3369" w:type="dxa"/>
          </w:tcPr>
          <w:p w14:paraId="31C943F7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Court</w:t>
            </w:r>
          </w:p>
        </w:tc>
        <w:tc>
          <w:tcPr>
            <w:tcW w:w="5918" w:type="dxa"/>
          </w:tcPr>
          <w:p w14:paraId="11412669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1937F728" w14:textId="77777777" w:rsidTr="00F904C7">
        <w:trPr>
          <w:cantSplit/>
        </w:trPr>
        <w:tc>
          <w:tcPr>
            <w:tcW w:w="3369" w:type="dxa"/>
          </w:tcPr>
          <w:p w14:paraId="2EC8702C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#Division</w:t>
            </w:r>
          </w:p>
        </w:tc>
        <w:tc>
          <w:tcPr>
            <w:tcW w:w="5918" w:type="dxa"/>
          </w:tcPr>
          <w:p w14:paraId="5A841C21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23EFE0EB" w14:textId="77777777" w:rsidTr="00F904C7">
        <w:trPr>
          <w:cantSplit/>
        </w:trPr>
        <w:tc>
          <w:tcPr>
            <w:tcW w:w="3369" w:type="dxa"/>
          </w:tcPr>
          <w:p w14:paraId="131172DB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#List</w:t>
            </w:r>
          </w:p>
        </w:tc>
        <w:tc>
          <w:tcPr>
            <w:tcW w:w="5918" w:type="dxa"/>
          </w:tcPr>
          <w:p w14:paraId="1F6FED50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790FBA8E" w14:textId="77777777" w:rsidTr="00F904C7">
        <w:trPr>
          <w:cantSplit/>
        </w:trPr>
        <w:tc>
          <w:tcPr>
            <w:tcW w:w="3369" w:type="dxa"/>
          </w:tcPr>
          <w:p w14:paraId="44945C74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Registry</w:t>
            </w:r>
          </w:p>
        </w:tc>
        <w:tc>
          <w:tcPr>
            <w:tcW w:w="5918" w:type="dxa"/>
          </w:tcPr>
          <w:p w14:paraId="0AABBA1E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2FFCE6DC" w14:textId="77777777" w:rsidTr="00F904C7">
        <w:trPr>
          <w:cantSplit/>
        </w:trPr>
        <w:tc>
          <w:tcPr>
            <w:tcW w:w="3369" w:type="dxa"/>
          </w:tcPr>
          <w:p w14:paraId="6B74D97C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Case number</w:t>
            </w:r>
          </w:p>
        </w:tc>
        <w:tc>
          <w:tcPr>
            <w:tcW w:w="5918" w:type="dxa"/>
          </w:tcPr>
          <w:p w14:paraId="7CC86CA5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43AC9F1A" w14:textId="77777777" w:rsidTr="00F904C7">
        <w:trPr>
          <w:cantSplit/>
        </w:trPr>
        <w:tc>
          <w:tcPr>
            <w:tcW w:w="9287" w:type="dxa"/>
            <w:gridSpan w:val="2"/>
            <w:shd w:val="clear" w:color="auto" w:fill="D9D9D9"/>
          </w:tcPr>
          <w:p w14:paraId="14315593" w14:textId="77777777" w:rsidR="00936A2A" w:rsidRPr="00266DDD" w:rsidRDefault="00936A2A" w:rsidP="008E2B9C">
            <w:pPr>
              <w:keepNext/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266DDD">
              <w:rPr>
                <w:rFonts w:ascii="Arial" w:hAnsi="Arial" w:cs="Arial"/>
                <w:b/>
              </w:rPr>
              <w:t>TITLE OF PROCEEDINGS</w:t>
            </w:r>
          </w:p>
        </w:tc>
      </w:tr>
      <w:tr w:rsidR="00936A2A" w:rsidRPr="00266DDD" w14:paraId="169887B7" w14:textId="77777777" w:rsidTr="00F904C7">
        <w:trPr>
          <w:cantSplit/>
        </w:trPr>
        <w:tc>
          <w:tcPr>
            <w:tcW w:w="3369" w:type="dxa"/>
          </w:tcPr>
          <w:p w14:paraId="506072D9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[First] plaintiff</w:t>
            </w:r>
          </w:p>
        </w:tc>
        <w:tc>
          <w:tcPr>
            <w:tcW w:w="5918" w:type="dxa"/>
          </w:tcPr>
          <w:p w14:paraId="1F22D6D6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266DDD">
              <w:rPr>
                <w:rFonts w:ascii="Arial" w:hAnsi="Arial" w:cs="Arial"/>
                <w:b/>
              </w:rPr>
              <w:t>[name]</w:t>
            </w:r>
          </w:p>
        </w:tc>
      </w:tr>
      <w:tr w:rsidR="00936A2A" w:rsidRPr="00266DDD" w14:paraId="7AB657EE" w14:textId="77777777" w:rsidTr="00F904C7">
        <w:trPr>
          <w:cantSplit/>
        </w:trPr>
        <w:tc>
          <w:tcPr>
            <w:tcW w:w="3369" w:type="dxa"/>
          </w:tcPr>
          <w:p w14:paraId="749B4541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#Second plaintiff #Number of plaintiffs (if more than two)</w:t>
            </w:r>
          </w:p>
        </w:tc>
        <w:tc>
          <w:tcPr>
            <w:tcW w:w="5918" w:type="dxa"/>
          </w:tcPr>
          <w:p w14:paraId="03BCBD49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7396B22F" w14:textId="77777777" w:rsidTr="00F904C7">
        <w:trPr>
          <w:cantSplit/>
        </w:trPr>
        <w:tc>
          <w:tcPr>
            <w:tcW w:w="3369" w:type="dxa"/>
          </w:tcPr>
          <w:p w14:paraId="4058516D" w14:textId="77777777" w:rsidR="00936A2A" w:rsidRPr="00266DDD" w:rsidRDefault="00936A2A" w:rsidP="00F904C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8" w:type="dxa"/>
          </w:tcPr>
          <w:p w14:paraId="1738A821" w14:textId="77777777" w:rsidR="00936A2A" w:rsidRPr="00266DDD" w:rsidRDefault="00936A2A" w:rsidP="00F904C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2C8333A5" w14:textId="77777777" w:rsidTr="00F904C7">
        <w:trPr>
          <w:cantSplit/>
        </w:trPr>
        <w:tc>
          <w:tcPr>
            <w:tcW w:w="3369" w:type="dxa"/>
          </w:tcPr>
          <w:p w14:paraId="773E97C0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[First] defendant</w:t>
            </w:r>
          </w:p>
        </w:tc>
        <w:tc>
          <w:tcPr>
            <w:tcW w:w="5918" w:type="dxa"/>
          </w:tcPr>
          <w:p w14:paraId="3750A97F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266DDD">
              <w:rPr>
                <w:rFonts w:ascii="Arial" w:hAnsi="Arial" w:cs="Arial"/>
                <w:b/>
              </w:rPr>
              <w:t>[name]</w:t>
            </w:r>
          </w:p>
        </w:tc>
      </w:tr>
      <w:tr w:rsidR="00936A2A" w:rsidRPr="00266DDD" w14:paraId="29561A2C" w14:textId="77777777" w:rsidTr="00F904C7">
        <w:trPr>
          <w:cantSplit/>
        </w:trPr>
        <w:tc>
          <w:tcPr>
            <w:tcW w:w="3369" w:type="dxa"/>
          </w:tcPr>
          <w:p w14:paraId="406117DC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#Second defendant #Number of defendants (if more than two)</w:t>
            </w:r>
          </w:p>
        </w:tc>
        <w:tc>
          <w:tcPr>
            <w:tcW w:w="5918" w:type="dxa"/>
          </w:tcPr>
          <w:p w14:paraId="67DD215F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3BE0D497" w14:textId="77777777" w:rsidTr="00F904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736C999" w14:textId="77777777" w:rsidR="00936A2A" w:rsidRPr="00266DDD" w:rsidRDefault="00936A2A" w:rsidP="008E2B9C">
            <w:pPr>
              <w:keepNext/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266DDD">
              <w:rPr>
                <w:rFonts w:ascii="Arial" w:hAnsi="Arial" w:cs="Arial"/>
                <w:b/>
                <w:bCs/>
              </w:rPr>
              <w:t>FILING DETAILS</w:t>
            </w:r>
          </w:p>
        </w:tc>
      </w:tr>
      <w:tr w:rsidR="00936A2A" w:rsidRPr="00266DDD" w14:paraId="15C7BFD0" w14:textId="77777777" w:rsidTr="00F904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3B486ECF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Filed for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14:paraId="64CFDFC0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  <w:b/>
              </w:rPr>
              <w:t>[name]</w:t>
            </w:r>
            <w:r w:rsidRPr="00266DDD">
              <w:rPr>
                <w:rFonts w:ascii="Arial" w:hAnsi="Arial" w:cs="Arial"/>
              </w:rPr>
              <w:t xml:space="preserve"> [role of party </w:t>
            </w:r>
            <w:proofErr w:type="spellStart"/>
            <w:r w:rsidRPr="00266DDD">
              <w:rPr>
                <w:rFonts w:ascii="Arial" w:hAnsi="Arial" w:cs="Arial"/>
              </w:rPr>
              <w:t>eg</w:t>
            </w:r>
            <w:proofErr w:type="spellEnd"/>
            <w:r w:rsidRPr="00266DDD">
              <w:rPr>
                <w:rFonts w:ascii="Arial" w:hAnsi="Arial" w:cs="Arial"/>
              </w:rPr>
              <w:t xml:space="preserve"> plaintiff]</w:t>
            </w:r>
          </w:p>
        </w:tc>
      </w:tr>
      <w:tr w:rsidR="00936A2A" w:rsidRPr="00266DDD" w14:paraId="1A22E6E3" w14:textId="77777777" w:rsidTr="00F904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2B165A18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#Filed in relation to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14:paraId="138B01CB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[</w:t>
            </w:r>
            <w:proofErr w:type="spellStart"/>
            <w:r w:rsidRPr="00266DDD">
              <w:rPr>
                <w:rFonts w:ascii="Arial" w:hAnsi="Arial" w:cs="Arial"/>
              </w:rPr>
              <w:t>eg</w:t>
            </w:r>
            <w:proofErr w:type="spellEnd"/>
            <w:r w:rsidRPr="00266DDD">
              <w:rPr>
                <w:rFonts w:ascii="Arial" w:hAnsi="Arial" w:cs="Arial"/>
              </w:rPr>
              <w:t xml:space="preserve"> plaintiff's claim, (number) cross-claim]</w:t>
            </w:r>
          </w:p>
          <w:p w14:paraId="56D08FA1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  <w:sz w:val="18"/>
                <w:szCs w:val="18"/>
              </w:rPr>
              <w:t xml:space="preserve">[include only if form to be </w:t>
            </w:r>
            <w:proofErr w:type="spellStart"/>
            <w:r w:rsidRPr="00266DDD">
              <w:rPr>
                <w:rFonts w:ascii="Arial" w:hAnsi="Arial" w:cs="Arial"/>
                <w:sz w:val="18"/>
                <w:szCs w:val="18"/>
              </w:rPr>
              <w:t>eFiled</w:t>
            </w:r>
            <w:proofErr w:type="spellEnd"/>
            <w:r w:rsidRPr="00266DDD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936A2A" w:rsidRPr="00266DDD" w14:paraId="12DE8CCE" w14:textId="77777777" w:rsidTr="00F904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48004C4F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#Legal representative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14:paraId="4E7C553B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[solicitor on record] [firm]</w:t>
            </w:r>
          </w:p>
        </w:tc>
      </w:tr>
      <w:tr w:rsidR="00936A2A" w:rsidRPr="00266DDD" w14:paraId="7DBBE829" w14:textId="77777777" w:rsidTr="00F904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7ECC828A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#Legal representative reference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14:paraId="06B8E1D2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[reference number]</w:t>
            </w:r>
          </w:p>
        </w:tc>
      </w:tr>
      <w:tr w:rsidR="00936A2A" w:rsidRPr="00266DDD" w14:paraId="07E1258D" w14:textId="77777777" w:rsidTr="00F904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2CC679E9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Contact name and telephone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14:paraId="553FB3CA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[name] [telephone]</w:t>
            </w:r>
          </w:p>
        </w:tc>
      </w:tr>
      <w:tr w:rsidR="00936A2A" w:rsidRPr="00266DDD" w14:paraId="72BBB0E3" w14:textId="77777777" w:rsidTr="00F904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636A4B8A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Contact email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14:paraId="7FE0EB9C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[email address]</w:t>
            </w:r>
          </w:p>
        </w:tc>
      </w:tr>
    </w:tbl>
    <w:p w14:paraId="257DDFFD" w14:textId="77777777" w:rsidR="00936A2A" w:rsidRPr="00266DDD" w:rsidRDefault="00936A2A" w:rsidP="00936A2A">
      <w:pPr>
        <w:spacing w:before="60" w:after="60"/>
        <w:jc w:val="center"/>
        <w:rPr>
          <w:rFonts w:ascii="Arial" w:hAnsi="Arial" w:cs="Arial"/>
        </w:rPr>
      </w:pPr>
      <w:r w:rsidRPr="00266DDD">
        <w:rPr>
          <w:rFonts w:ascii="Arial" w:hAnsi="Arial" w:cs="Arial"/>
        </w:rPr>
        <w:br w:type="page"/>
      </w:r>
      <w:r w:rsidRPr="00266DDD">
        <w:rPr>
          <w:rFonts w:ascii="Arial" w:hAnsi="Arial" w:cs="Arial"/>
          <w:sz w:val="18"/>
          <w:szCs w:val="18"/>
        </w:rPr>
        <w:lastRenderedPageBreak/>
        <w:t>[</w:t>
      </w:r>
      <w:proofErr w:type="gramStart"/>
      <w:r w:rsidRPr="00266DDD">
        <w:rPr>
          <w:rFonts w:ascii="Arial" w:hAnsi="Arial" w:cs="Arial"/>
          <w:sz w:val="18"/>
          <w:szCs w:val="18"/>
        </w:rPr>
        <w:t>on</w:t>
      </w:r>
      <w:proofErr w:type="gramEnd"/>
      <w:r w:rsidRPr="00266DDD">
        <w:rPr>
          <w:rFonts w:ascii="Arial" w:hAnsi="Arial" w:cs="Arial"/>
          <w:sz w:val="18"/>
          <w:szCs w:val="18"/>
        </w:rPr>
        <w:t xml:space="preserve"> separate page]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668"/>
        <w:gridCol w:w="7619"/>
      </w:tblGrid>
      <w:tr w:rsidR="00936A2A" w:rsidRPr="00266DDD" w14:paraId="42099C2F" w14:textId="77777777" w:rsidTr="00F904C7">
        <w:trPr>
          <w:cantSplit/>
        </w:trPr>
        <w:tc>
          <w:tcPr>
            <w:tcW w:w="9287" w:type="dxa"/>
            <w:gridSpan w:val="2"/>
            <w:shd w:val="clear" w:color="auto" w:fill="D9D9D9"/>
          </w:tcPr>
          <w:p w14:paraId="6906B98F" w14:textId="77777777" w:rsidR="00936A2A" w:rsidRPr="00266DDD" w:rsidRDefault="00936A2A" w:rsidP="008E2B9C">
            <w:pPr>
              <w:keepNext/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266DDD">
              <w:rPr>
                <w:rFonts w:ascii="Arial" w:hAnsi="Arial" w:cs="Arial"/>
                <w:b/>
              </w:rPr>
              <w:t>AFFIDAVIT</w:t>
            </w:r>
          </w:p>
        </w:tc>
      </w:tr>
      <w:tr w:rsidR="00936A2A" w:rsidRPr="00266DDD" w14:paraId="423FC081" w14:textId="77777777" w:rsidTr="00F904C7">
        <w:trPr>
          <w:cantSplit/>
        </w:trPr>
        <w:tc>
          <w:tcPr>
            <w:tcW w:w="1668" w:type="dxa"/>
          </w:tcPr>
          <w:p w14:paraId="05B98CDF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Name</w:t>
            </w:r>
          </w:p>
        </w:tc>
        <w:tc>
          <w:tcPr>
            <w:tcW w:w="7619" w:type="dxa"/>
          </w:tcPr>
          <w:p w14:paraId="3A5DF9AA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140CD8B1" w14:textId="77777777" w:rsidTr="00F904C7">
        <w:trPr>
          <w:cantSplit/>
        </w:trPr>
        <w:tc>
          <w:tcPr>
            <w:tcW w:w="1668" w:type="dxa"/>
          </w:tcPr>
          <w:p w14:paraId="22C8F539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Address</w:t>
            </w:r>
          </w:p>
        </w:tc>
        <w:tc>
          <w:tcPr>
            <w:tcW w:w="7619" w:type="dxa"/>
          </w:tcPr>
          <w:p w14:paraId="127455D0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2DC5DE82" w14:textId="77777777" w:rsidTr="00F904C7">
        <w:trPr>
          <w:cantSplit/>
        </w:trPr>
        <w:tc>
          <w:tcPr>
            <w:tcW w:w="1668" w:type="dxa"/>
          </w:tcPr>
          <w:p w14:paraId="4BE1C6C2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Occupation</w:t>
            </w:r>
          </w:p>
        </w:tc>
        <w:tc>
          <w:tcPr>
            <w:tcW w:w="7619" w:type="dxa"/>
          </w:tcPr>
          <w:p w14:paraId="2F92CCC1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67F6DC09" w14:textId="77777777" w:rsidTr="00F904C7">
        <w:trPr>
          <w:cantSplit/>
        </w:trPr>
        <w:tc>
          <w:tcPr>
            <w:tcW w:w="1668" w:type="dxa"/>
          </w:tcPr>
          <w:p w14:paraId="1AF5E544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Date</w:t>
            </w:r>
          </w:p>
        </w:tc>
        <w:tc>
          <w:tcPr>
            <w:tcW w:w="7619" w:type="dxa"/>
          </w:tcPr>
          <w:p w14:paraId="6669127B" w14:textId="77777777" w:rsidR="00936A2A" w:rsidRPr="00266DDD" w:rsidRDefault="00936A2A" w:rsidP="00F904C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</w:tbl>
    <w:p w14:paraId="04643FEE" w14:textId="77777777" w:rsidR="00936A2A" w:rsidRPr="00266DDD" w:rsidRDefault="00936A2A" w:rsidP="008E2B9C">
      <w:pPr>
        <w:spacing w:before="120" w:after="120" w:line="360" w:lineRule="auto"/>
        <w:rPr>
          <w:rFonts w:ascii="Arial" w:hAnsi="Arial" w:cs="Arial"/>
        </w:rPr>
      </w:pPr>
      <w:r w:rsidRPr="00266DDD">
        <w:rPr>
          <w:rFonts w:ascii="Arial" w:hAnsi="Arial" w:cs="Arial"/>
        </w:rPr>
        <w:t>I [#say on oath #affirm]:</w:t>
      </w:r>
    </w:p>
    <w:p w14:paraId="14F54E34" w14:textId="77777777" w:rsidR="00936A2A" w:rsidRPr="00266DDD" w:rsidRDefault="00936A2A" w:rsidP="00373226">
      <w:pPr>
        <w:pStyle w:val="Numbers"/>
        <w:rPr>
          <w:rFonts w:cs="Arial"/>
        </w:rPr>
      </w:pPr>
      <w:r w:rsidRPr="00266DDD">
        <w:rPr>
          <w:rFonts w:cs="Arial"/>
        </w:rPr>
        <w:t>#I am [role of deponent].</w:t>
      </w:r>
    </w:p>
    <w:p w14:paraId="21C5D1F9" w14:textId="77777777" w:rsidR="00936A2A" w:rsidRPr="00266DDD" w:rsidRDefault="00936A2A" w:rsidP="00373226">
      <w:pPr>
        <w:pStyle w:val="Numbers"/>
        <w:rPr>
          <w:rFonts w:cs="Arial"/>
        </w:rPr>
      </w:pPr>
      <w:r w:rsidRPr="00266DDD">
        <w:rPr>
          <w:rFonts w:cs="Arial"/>
        </w:rPr>
        <w:t>[</w:t>
      </w:r>
      <w:proofErr w:type="gramStart"/>
      <w:r w:rsidRPr="00266DDD">
        <w:rPr>
          <w:rFonts w:cs="Arial"/>
        </w:rPr>
        <w:t>state</w:t>
      </w:r>
      <w:proofErr w:type="gramEnd"/>
      <w:r w:rsidRPr="00266DDD">
        <w:rPr>
          <w:rFonts w:cs="Arial"/>
        </w:rPr>
        <w:t xml:space="preserve"> information to be included in the affidavit in numbered paragraphs].</w:t>
      </w: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2872"/>
        <w:gridCol w:w="6201"/>
      </w:tblGrid>
      <w:tr w:rsidR="00936A2A" w:rsidRPr="00266DDD" w14:paraId="14E3CAF3" w14:textId="77777777" w:rsidTr="00F904C7">
        <w:trPr>
          <w:cantSplit/>
        </w:trPr>
        <w:tc>
          <w:tcPr>
            <w:tcW w:w="2872" w:type="dxa"/>
          </w:tcPr>
          <w:p w14:paraId="3D14EFF6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#SWORN #AFFIRMED at</w:t>
            </w:r>
          </w:p>
        </w:tc>
        <w:tc>
          <w:tcPr>
            <w:tcW w:w="6201" w:type="dxa"/>
          </w:tcPr>
          <w:p w14:paraId="6746742D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0EEF207D" w14:textId="77777777" w:rsidTr="00F904C7">
        <w:trPr>
          <w:cantSplit/>
        </w:trPr>
        <w:tc>
          <w:tcPr>
            <w:tcW w:w="2872" w:type="dxa"/>
          </w:tcPr>
          <w:p w14:paraId="01ED95A3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Signature of deponent</w:t>
            </w:r>
          </w:p>
        </w:tc>
        <w:tc>
          <w:tcPr>
            <w:tcW w:w="6201" w:type="dxa"/>
            <w:tcBorders>
              <w:bottom w:val="single" w:sz="4" w:space="0" w:color="auto"/>
            </w:tcBorders>
          </w:tcPr>
          <w:p w14:paraId="12923B06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395043CC" w14:textId="77777777" w:rsidTr="00F904C7">
        <w:trPr>
          <w:cantSplit/>
        </w:trPr>
        <w:tc>
          <w:tcPr>
            <w:tcW w:w="2872" w:type="dxa"/>
          </w:tcPr>
          <w:p w14:paraId="06BE1496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Name of witness</w:t>
            </w:r>
          </w:p>
        </w:tc>
        <w:tc>
          <w:tcPr>
            <w:tcW w:w="6201" w:type="dxa"/>
          </w:tcPr>
          <w:p w14:paraId="4528624F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6DE44E0B" w14:textId="77777777" w:rsidTr="00F904C7">
        <w:trPr>
          <w:cantSplit/>
        </w:trPr>
        <w:tc>
          <w:tcPr>
            <w:tcW w:w="2872" w:type="dxa"/>
          </w:tcPr>
          <w:p w14:paraId="5745AD71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Address of witness</w:t>
            </w:r>
          </w:p>
        </w:tc>
        <w:tc>
          <w:tcPr>
            <w:tcW w:w="6201" w:type="dxa"/>
          </w:tcPr>
          <w:p w14:paraId="271BBB11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936A2A" w:rsidRPr="00266DDD" w14:paraId="6DA3C1B0" w14:textId="77777777" w:rsidTr="00F904C7">
        <w:trPr>
          <w:cantSplit/>
        </w:trPr>
        <w:tc>
          <w:tcPr>
            <w:tcW w:w="2872" w:type="dxa"/>
          </w:tcPr>
          <w:p w14:paraId="6A92F826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Capacity of witness</w:t>
            </w:r>
          </w:p>
        </w:tc>
        <w:tc>
          <w:tcPr>
            <w:tcW w:w="6201" w:type="dxa"/>
          </w:tcPr>
          <w:p w14:paraId="2346C943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[#Justice of the peace #Solicitor #Barrister #Commissioner for affidavits #Notary public]</w:t>
            </w:r>
          </w:p>
        </w:tc>
      </w:tr>
      <w:tr w:rsidR="00936A2A" w:rsidRPr="00266DDD" w14:paraId="021973B6" w14:textId="77777777" w:rsidTr="00F904C7">
        <w:trPr>
          <w:cantSplit/>
        </w:trPr>
        <w:tc>
          <w:tcPr>
            <w:tcW w:w="9073" w:type="dxa"/>
            <w:gridSpan w:val="2"/>
          </w:tcPr>
          <w:p w14:paraId="3E4A7F8A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  <w:sz w:val="18"/>
              </w:rPr>
            </w:pPr>
            <w:r w:rsidRPr="00266DDD">
              <w:rPr>
                <w:rFonts w:ascii="Arial" w:hAnsi="Arial" w:cs="Arial"/>
                <w:sz w:val="18"/>
              </w:rPr>
              <w:t xml:space="preserve">And as a witness, I certify the following matters concerning the person who made this affidavit (the </w:t>
            </w:r>
            <w:r w:rsidRPr="00266DDD">
              <w:rPr>
                <w:rFonts w:ascii="Arial" w:hAnsi="Arial" w:cs="Arial"/>
                <w:b/>
                <w:sz w:val="18"/>
              </w:rPr>
              <w:t>deponent</w:t>
            </w:r>
            <w:r w:rsidRPr="00266DDD">
              <w:rPr>
                <w:rFonts w:ascii="Arial" w:hAnsi="Arial" w:cs="Arial"/>
                <w:sz w:val="18"/>
              </w:rPr>
              <w:t xml:space="preserve">): </w:t>
            </w:r>
          </w:p>
          <w:p w14:paraId="4B0B9BB0" w14:textId="77777777" w:rsidR="00936A2A" w:rsidRPr="00266DDD" w:rsidRDefault="00936A2A" w:rsidP="00936A2A">
            <w:pPr>
              <w:pStyle w:val="Numbers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66DDD">
              <w:rPr>
                <w:rFonts w:cs="Arial"/>
                <w:sz w:val="18"/>
              </w:rPr>
              <w:t>#</w:t>
            </w:r>
            <w:r w:rsidRPr="00266DDD">
              <w:rPr>
                <w:rFonts w:cs="Arial"/>
                <w:sz w:val="18"/>
                <w:szCs w:val="18"/>
              </w:rPr>
              <w:t xml:space="preserve">I saw the face of the deponent. </w:t>
            </w:r>
            <w:r w:rsidRPr="00266DDD">
              <w:rPr>
                <w:rFonts w:cs="Arial"/>
                <w:color w:val="808080"/>
                <w:sz w:val="18"/>
                <w:szCs w:val="18"/>
              </w:rPr>
              <w:t>[OR, delete whichever option is inapplicable]</w:t>
            </w:r>
          </w:p>
          <w:p w14:paraId="17607E84" w14:textId="77777777" w:rsidR="00936A2A" w:rsidRPr="00266DDD" w:rsidRDefault="00936A2A" w:rsidP="00F904C7">
            <w:pPr>
              <w:keepNext/>
              <w:spacing w:before="60" w:after="60" w:line="240" w:lineRule="auto"/>
              <w:ind w:left="924" w:hanging="924"/>
              <w:rPr>
                <w:rFonts w:ascii="Arial" w:hAnsi="Arial" w:cs="Arial"/>
                <w:sz w:val="18"/>
                <w:szCs w:val="18"/>
              </w:rPr>
            </w:pPr>
            <w:r w:rsidRPr="00266DDD">
              <w:rPr>
                <w:rFonts w:ascii="Arial" w:hAnsi="Arial" w:cs="Arial"/>
                <w:sz w:val="18"/>
                <w:szCs w:val="18"/>
              </w:rPr>
              <w:tab/>
              <w:t>#I did not see the face of the deponent because the deponent was wearing a face covering, but I am satisfied that the deponent had a special justification for not removing the covering.</w:t>
            </w:r>
            <w:r w:rsidRPr="00266DDD">
              <w:rPr>
                <w:rFonts w:ascii="Arial" w:hAnsi="Arial" w:cs="Arial"/>
                <w:sz w:val="18"/>
                <w:szCs w:val="18"/>
              </w:rPr>
              <w:footnoteReference w:id="2"/>
            </w:r>
          </w:p>
          <w:p w14:paraId="6BE23DAE" w14:textId="77777777" w:rsidR="00936A2A" w:rsidRPr="00266DDD" w:rsidRDefault="00936A2A" w:rsidP="00936A2A">
            <w:pPr>
              <w:pStyle w:val="Numbers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66DDD">
              <w:rPr>
                <w:rFonts w:cs="Arial"/>
                <w:sz w:val="18"/>
                <w:szCs w:val="18"/>
              </w:rPr>
              <w:t xml:space="preserve">#I have </w:t>
            </w:r>
            <w:r w:rsidRPr="00266DDD">
              <w:rPr>
                <w:rFonts w:cs="Arial"/>
                <w:sz w:val="18"/>
              </w:rPr>
              <w:t>known</w:t>
            </w:r>
            <w:r w:rsidRPr="00266DDD">
              <w:rPr>
                <w:rFonts w:cs="Arial"/>
                <w:sz w:val="18"/>
                <w:szCs w:val="18"/>
              </w:rPr>
              <w:t xml:space="preserve"> the deponent for at least 12 months. </w:t>
            </w:r>
            <w:r w:rsidRPr="00266DDD">
              <w:rPr>
                <w:rFonts w:cs="Arial"/>
                <w:color w:val="808080"/>
                <w:sz w:val="18"/>
                <w:szCs w:val="18"/>
              </w:rPr>
              <w:t>[OR, delete whichever option is inapplicable]</w:t>
            </w:r>
          </w:p>
          <w:p w14:paraId="61653119" w14:textId="77777777" w:rsidR="00936A2A" w:rsidRPr="00266DDD" w:rsidRDefault="00936A2A" w:rsidP="00F904C7">
            <w:pPr>
              <w:keepNext/>
              <w:spacing w:before="60" w:after="480" w:line="240" w:lineRule="auto"/>
              <w:ind w:left="924" w:hanging="924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  <w:sz w:val="18"/>
                <w:szCs w:val="18"/>
              </w:rPr>
              <w:tab/>
              <w:t>#I have confirmed the deponen</w:t>
            </w:r>
            <w:r w:rsidRPr="00266DDD">
              <w:rPr>
                <w:rFonts w:ascii="Arial" w:hAnsi="Arial" w:cs="Arial"/>
                <w:sz w:val="18"/>
              </w:rPr>
              <w:t>t’s identity using the following identification document:</w:t>
            </w:r>
          </w:p>
        </w:tc>
      </w:tr>
      <w:tr w:rsidR="00936A2A" w:rsidRPr="00266DDD" w14:paraId="28AA5586" w14:textId="77777777" w:rsidTr="00F904C7">
        <w:trPr>
          <w:cantSplit/>
        </w:trPr>
        <w:tc>
          <w:tcPr>
            <w:tcW w:w="2872" w:type="dxa"/>
          </w:tcPr>
          <w:p w14:paraId="2578C89D" w14:textId="77777777" w:rsidR="00936A2A" w:rsidRPr="00266DDD" w:rsidRDefault="00936A2A" w:rsidP="00F904C7">
            <w:pPr>
              <w:keepNext/>
              <w:spacing w:before="60" w:after="60" w:line="240" w:lineRule="auto"/>
              <w:ind w:left="924" w:hanging="924"/>
              <w:rPr>
                <w:rFonts w:ascii="Arial" w:hAnsi="Arial" w:cs="Arial"/>
              </w:rPr>
            </w:pPr>
          </w:p>
        </w:tc>
        <w:tc>
          <w:tcPr>
            <w:tcW w:w="6201" w:type="dxa"/>
            <w:tcBorders>
              <w:top w:val="single" w:sz="4" w:space="0" w:color="auto"/>
            </w:tcBorders>
          </w:tcPr>
          <w:p w14:paraId="25B4EB0F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  <w:sz w:val="18"/>
                <w:szCs w:val="18"/>
              </w:rPr>
              <w:t>Identification document relied on (may be original or certified copy)</w:t>
            </w:r>
            <w:r w:rsidRPr="00266DDD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936A2A" w:rsidRPr="00266DDD" w14:paraId="722806F6" w14:textId="77777777" w:rsidTr="00F904C7">
        <w:trPr>
          <w:cantSplit/>
        </w:trPr>
        <w:tc>
          <w:tcPr>
            <w:tcW w:w="2872" w:type="dxa"/>
          </w:tcPr>
          <w:p w14:paraId="299FBC90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266DDD">
              <w:rPr>
                <w:rFonts w:ascii="Arial" w:hAnsi="Arial" w:cs="Arial"/>
              </w:rPr>
              <w:t>Signature of witness</w:t>
            </w:r>
          </w:p>
        </w:tc>
        <w:tc>
          <w:tcPr>
            <w:tcW w:w="6201" w:type="dxa"/>
            <w:tcBorders>
              <w:bottom w:val="single" w:sz="4" w:space="0" w:color="auto"/>
            </w:tcBorders>
          </w:tcPr>
          <w:p w14:paraId="7011B3B5" w14:textId="77777777" w:rsidR="00936A2A" w:rsidRPr="00266DDD" w:rsidRDefault="00936A2A" w:rsidP="00F904C7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</w:p>
        </w:tc>
      </w:tr>
    </w:tbl>
    <w:p w14:paraId="049FEDE7" w14:textId="77777777" w:rsidR="00936A2A" w:rsidRPr="00266DDD" w:rsidRDefault="00936A2A" w:rsidP="00936A2A">
      <w:pPr>
        <w:spacing w:before="60" w:after="60"/>
        <w:rPr>
          <w:rFonts w:ascii="Arial" w:hAnsi="Arial" w:cs="Arial"/>
          <w:sz w:val="18"/>
          <w:szCs w:val="18"/>
        </w:rPr>
      </w:pPr>
      <w:r w:rsidRPr="00266DDD">
        <w:rPr>
          <w:rFonts w:ascii="Arial" w:hAnsi="Arial" w:cs="Arial"/>
          <w:sz w:val="18"/>
          <w:szCs w:val="18"/>
        </w:rPr>
        <w:t>Note: The deponent and witness must sign each page of the affidavit.  See UCPR 35.7B.</w:t>
      </w:r>
    </w:p>
    <w:p w14:paraId="06766501" w14:textId="77777777" w:rsidR="00F904C7" w:rsidRPr="00266DDD" w:rsidRDefault="00F904C7">
      <w:pPr>
        <w:rPr>
          <w:rFonts w:ascii="Arial" w:hAnsi="Arial" w:cs="Arial"/>
        </w:rPr>
      </w:pPr>
    </w:p>
    <w:p w14:paraId="070D7FAE" w14:textId="77777777" w:rsidR="00266DDD" w:rsidRPr="00A908AE" w:rsidRDefault="00266DDD" w:rsidP="00266DDD">
      <w:pPr>
        <w:spacing w:before="60" w:after="60"/>
        <w:jc w:val="center"/>
        <w:rPr>
          <w:rFonts w:ascii="Arial" w:hAnsi="Arial" w:cs="Arial"/>
        </w:rPr>
      </w:pPr>
      <w:r w:rsidRPr="00266DDD">
        <w:rPr>
          <w:rFonts w:ascii="Arial" w:hAnsi="Arial" w:cs="Arial"/>
        </w:rPr>
        <w:br w:type="page"/>
      </w:r>
      <w:r w:rsidRPr="00A908AE">
        <w:rPr>
          <w:rFonts w:ascii="Arial" w:hAnsi="Arial" w:cs="Arial"/>
          <w:sz w:val="18"/>
          <w:szCs w:val="18"/>
        </w:rPr>
        <w:lastRenderedPageBreak/>
        <w:t>[</w:t>
      </w:r>
      <w:proofErr w:type="gramStart"/>
      <w:r w:rsidRPr="00A908AE">
        <w:rPr>
          <w:rFonts w:ascii="Arial" w:hAnsi="Arial" w:cs="Arial"/>
          <w:sz w:val="18"/>
          <w:szCs w:val="18"/>
        </w:rPr>
        <w:t>on</w:t>
      </w:r>
      <w:proofErr w:type="gramEnd"/>
      <w:r w:rsidRPr="00A908AE">
        <w:rPr>
          <w:rFonts w:ascii="Arial" w:hAnsi="Arial" w:cs="Arial"/>
          <w:sz w:val="18"/>
          <w:szCs w:val="18"/>
        </w:rPr>
        <w:t xml:space="preserve"> separate page]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668"/>
        <w:gridCol w:w="7619"/>
      </w:tblGrid>
      <w:tr w:rsidR="00A908AE" w:rsidRPr="00A908AE" w14:paraId="7964A8F8" w14:textId="77777777" w:rsidTr="00BD1DF6">
        <w:trPr>
          <w:cantSplit/>
        </w:trPr>
        <w:tc>
          <w:tcPr>
            <w:tcW w:w="9287" w:type="dxa"/>
            <w:gridSpan w:val="2"/>
            <w:shd w:val="clear" w:color="auto" w:fill="D9D9D9"/>
          </w:tcPr>
          <w:p w14:paraId="2BE7DF0C" w14:textId="2227C59B" w:rsidR="00266DDD" w:rsidRPr="00A908AE" w:rsidRDefault="009247BD" w:rsidP="00A908AE">
            <w:pPr>
              <w:keepNext/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A908AE">
              <w:rPr>
                <w:rFonts w:ascii="Arial" w:hAnsi="Arial" w:cs="Arial"/>
                <w:b/>
              </w:rPr>
              <w:t xml:space="preserve">INTERPRETER’S </w:t>
            </w:r>
            <w:r w:rsidR="00266DDD" w:rsidRPr="00A908AE">
              <w:rPr>
                <w:rFonts w:ascii="Arial" w:hAnsi="Arial" w:cs="Arial"/>
                <w:b/>
              </w:rPr>
              <w:t>AFFIDAVIT</w:t>
            </w:r>
          </w:p>
        </w:tc>
      </w:tr>
      <w:tr w:rsidR="00A908AE" w:rsidRPr="00A908AE" w14:paraId="287B50DC" w14:textId="77777777" w:rsidTr="00BD1DF6">
        <w:trPr>
          <w:cantSplit/>
        </w:trPr>
        <w:tc>
          <w:tcPr>
            <w:tcW w:w="1668" w:type="dxa"/>
          </w:tcPr>
          <w:p w14:paraId="25B33B97" w14:textId="77777777" w:rsidR="00266DDD" w:rsidRPr="00A908AE" w:rsidRDefault="00266DDD" w:rsidP="00BD1DF6">
            <w:pPr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</w:rPr>
              <w:t>Name</w:t>
            </w:r>
          </w:p>
        </w:tc>
        <w:tc>
          <w:tcPr>
            <w:tcW w:w="7619" w:type="dxa"/>
          </w:tcPr>
          <w:p w14:paraId="6801CF51" w14:textId="77777777" w:rsidR="00266DDD" w:rsidRPr="00A908AE" w:rsidRDefault="00266DDD" w:rsidP="00BD1DF6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A908AE" w:rsidRPr="00A908AE" w14:paraId="71029521" w14:textId="77777777" w:rsidTr="00BD1DF6">
        <w:trPr>
          <w:cantSplit/>
        </w:trPr>
        <w:tc>
          <w:tcPr>
            <w:tcW w:w="1668" w:type="dxa"/>
          </w:tcPr>
          <w:p w14:paraId="1DD9DA1F" w14:textId="77777777" w:rsidR="00266DDD" w:rsidRPr="00A908AE" w:rsidRDefault="00266DDD" w:rsidP="00BD1DF6">
            <w:pPr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</w:rPr>
              <w:t>Address</w:t>
            </w:r>
          </w:p>
        </w:tc>
        <w:tc>
          <w:tcPr>
            <w:tcW w:w="7619" w:type="dxa"/>
          </w:tcPr>
          <w:p w14:paraId="499194B4" w14:textId="77777777" w:rsidR="00266DDD" w:rsidRPr="00A908AE" w:rsidRDefault="00266DDD" w:rsidP="00BD1DF6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A908AE" w:rsidRPr="00A908AE" w14:paraId="1EAE41D2" w14:textId="77777777" w:rsidTr="00BD1DF6">
        <w:trPr>
          <w:cantSplit/>
        </w:trPr>
        <w:tc>
          <w:tcPr>
            <w:tcW w:w="1668" w:type="dxa"/>
          </w:tcPr>
          <w:p w14:paraId="0B2007BB" w14:textId="77777777" w:rsidR="00266DDD" w:rsidRPr="00A908AE" w:rsidRDefault="00266DDD" w:rsidP="00BD1DF6">
            <w:pPr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</w:rPr>
              <w:t>Occupation</w:t>
            </w:r>
          </w:p>
        </w:tc>
        <w:tc>
          <w:tcPr>
            <w:tcW w:w="7619" w:type="dxa"/>
          </w:tcPr>
          <w:p w14:paraId="66D54468" w14:textId="77777777" w:rsidR="00266DDD" w:rsidRPr="00A908AE" w:rsidRDefault="00266DDD" w:rsidP="00BD1DF6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A908AE" w:rsidRPr="00A908AE" w14:paraId="7C97676B" w14:textId="77777777" w:rsidTr="00BD1DF6">
        <w:trPr>
          <w:cantSplit/>
        </w:trPr>
        <w:tc>
          <w:tcPr>
            <w:tcW w:w="1668" w:type="dxa"/>
          </w:tcPr>
          <w:p w14:paraId="1E1FC851" w14:textId="77777777" w:rsidR="00266DDD" w:rsidRPr="00A908AE" w:rsidRDefault="00266DDD" w:rsidP="00BD1DF6">
            <w:pPr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</w:rPr>
              <w:t>Date</w:t>
            </w:r>
          </w:p>
        </w:tc>
        <w:tc>
          <w:tcPr>
            <w:tcW w:w="7619" w:type="dxa"/>
          </w:tcPr>
          <w:p w14:paraId="445499A7" w14:textId="77777777" w:rsidR="00266DDD" w:rsidRPr="00A908AE" w:rsidRDefault="00266DDD" w:rsidP="00BD1DF6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</w:tr>
    </w:tbl>
    <w:p w14:paraId="57676636" w14:textId="77777777" w:rsidR="00266DDD" w:rsidRPr="00A908AE" w:rsidRDefault="00266DDD" w:rsidP="00A908AE">
      <w:pPr>
        <w:spacing w:before="120" w:after="120" w:line="360" w:lineRule="auto"/>
        <w:rPr>
          <w:rFonts w:ascii="Arial" w:hAnsi="Arial" w:cs="Arial"/>
        </w:rPr>
      </w:pPr>
      <w:r w:rsidRPr="00A908AE">
        <w:rPr>
          <w:rFonts w:ascii="Arial" w:hAnsi="Arial" w:cs="Arial"/>
        </w:rPr>
        <w:t xml:space="preserve">I </w:t>
      </w:r>
      <w:r w:rsidRPr="00A908AE">
        <w:rPr>
          <w:rFonts w:ascii="Arial" w:hAnsi="Arial" w:cs="Arial"/>
          <w:shd w:val="clear" w:color="auto" w:fill="D9D9D9"/>
        </w:rPr>
        <w:t>[#say on oath #affirm]</w:t>
      </w:r>
      <w:r w:rsidRPr="00A908AE">
        <w:rPr>
          <w:rFonts w:ascii="Arial" w:hAnsi="Arial" w:cs="Arial"/>
        </w:rPr>
        <w:t>:</w:t>
      </w:r>
    </w:p>
    <w:p w14:paraId="34C906A6" w14:textId="77777777" w:rsidR="00266DDD" w:rsidRPr="00A908AE" w:rsidRDefault="00266DDD" w:rsidP="00A908AE">
      <w:pPr>
        <w:pStyle w:val="Numbers"/>
        <w:numPr>
          <w:ilvl w:val="0"/>
          <w:numId w:val="5"/>
        </w:numPr>
        <w:jc w:val="both"/>
        <w:rPr>
          <w:rFonts w:cs="Arial"/>
        </w:rPr>
      </w:pPr>
      <w:r w:rsidRPr="00A908AE">
        <w:rPr>
          <w:rFonts w:cs="Arial"/>
        </w:rPr>
        <w:t xml:space="preserve">I am an accredited interpreter as defined in the </w:t>
      </w:r>
      <w:r w:rsidRPr="00A908AE">
        <w:rPr>
          <w:rFonts w:cs="Arial"/>
          <w:i/>
        </w:rPr>
        <w:t>Uniform Civil Procedure Rules 2005</w:t>
      </w:r>
      <w:r w:rsidRPr="00A908AE">
        <w:rPr>
          <w:rFonts w:cs="Arial"/>
        </w:rPr>
        <w:t xml:space="preserve"> in the following languages </w:t>
      </w:r>
      <w:r w:rsidRPr="00A908AE">
        <w:rPr>
          <w:rFonts w:cs="Arial"/>
          <w:shd w:val="clear" w:color="auto" w:fill="D9D9D9"/>
        </w:rPr>
        <w:t>[provide details of the languages]</w:t>
      </w:r>
      <w:r w:rsidRPr="00A908AE">
        <w:rPr>
          <w:rFonts w:cs="Arial"/>
        </w:rPr>
        <w:t>.</w:t>
      </w:r>
    </w:p>
    <w:p w14:paraId="1F10F0C3" w14:textId="77777777" w:rsidR="00266DDD" w:rsidRPr="00A908AE" w:rsidRDefault="00266DDD" w:rsidP="00373226">
      <w:pPr>
        <w:pStyle w:val="Numbers"/>
        <w:jc w:val="both"/>
        <w:rPr>
          <w:rFonts w:cs="Arial"/>
        </w:rPr>
      </w:pPr>
      <w:r w:rsidRPr="00A908AE">
        <w:rPr>
          <w:rFonts w:cs="Arial"/>
        </w:rPr>
        <w:t xml:space="preserve">My </w:t>
      </w:r>
      <w:r w:rsidRPr="00A908AE">
        <w:rPr>
          <w:rFonts w:cs="Arial"/>
          <w:shd w:val="clear" w:color="auto" w:fill="D9D9D9"/>
        </w:rPr>
        <w:t>[#accreditation #registration #recognition]</w:t>
      </w:r>
      <w:r w:rsidRPr="00A908AE">
        <w:rPr>
          <w:rFonts w:cs="Arial"/>
        </w:rPr>
        <w:t xml:space="preserve"> to interpret the languages set out in paragraph 1 has been issued by </w:t>
      </w:r>
      <w:r w:rsidRPr="00A908AE">
        <w:rPr>
          <w:rFonts w:cs="Arial"/>
          <w:shd w:val="clear" w:color="auto" w:fill="D9D9D9"/>
        </w:rPr>
        <w:t>[provide details of the recognised agency]</w:t>
      </w:r>
      <w:r w:rsidRPr="00A908AE">
        <w:rPr>
          <w:rFonts w:cs="Arial"/>
        </w:rPr>
        <w:t>.</w:t>
      </w:r>
    </w:p>
    <w:p w14:paraId="67F1363D" w14:textId="630EEB80" w:rsidR="00266DDD" w:rsidRPr="00A908AE" w:rsidRDefault="00266DDD" w:rsidP="00373226">
      <w:pPr>
        <w:pStyle w:val="Numbers"/>
        <w:jc w:val="both"/>
        <w:rPr>
          <w:rFonts w:cs="Arial"/>
        </w:rPr>
      </w:pPr>
      <w:r w:rsidRPr="00A908AE">
        <w:rPr>
          <w:rFonts w:cs="Arial"/>
        </w:rPr>
        <w:t xml:space="preserve">On </w:t>
      </w:r>
      <w:r w:rsidRPr="00A908AE">
        <w:rPr>
          <w:rFonts w:cs="Arial"/>
          <w:shd w:val="clear" w:color="auto" w:fill="D9D9D9"/>
        </w:rPr>
        <w:t>[date]</w:t>
      </w:r>
      <w:r w:rsidRPr="00A908AE">
        <w:rPr>
          <w:rFonts w:cs="Arial"/>
        </w:rPr>
        <w:t xml:space="preserve"> I </w:t>
      </w:r>
      <w:r w:rsidR="00A908AE">
        <w:rPr>
          <w:rFonts w:cs="Arial"/>
        </w:rPr>
        <w:t xml:space="preserve">sight </w:t>
      </w:r>
      <w:r w:rsidRPr="00A908AE">
        <w:rPr>
          <w:rFonts w:cs="Arial"/>
        </w:rPr>
        <w:t xml:space="preserve">translated the above affidavit of </w:t>
      </w:r>
      <w:r w:rsidRPr="00A908AE">
        <w:rPr>
          <w:rFonts w:cs="Arial"/>
          <w:shd w:val="clear" w:color="auto" w:fill="D9D9D9"/>
        </w:rPr>
        <w:t>[name]</w:t>
      </w:r>
      <w:r w:rsidRPr="00A908AE">
        <w:rPr>
          <w:rFonts w:cs="Arial"/>
        </w:rPr>
        <w:t xml:space="preserve"> </w:t>
      </w:r>
      <w:r w:rsidR="001B30F5" w:rsidRPr="00A908AE">
        <w:rPr>
          <w:rFonts w:cs="Arial"/>
        </w:rPr>
        <w:t>dated [</w:t>
      </w:r>
      <w:r w:rsidR="001B30F5" w:rsidRPr="00A908AE">
        <w:rPr>
          <w:rFonts w:cs="Arial"/>
          <w:highlight w:val="lightGray"/>
        </w:rPr>
        <w:t>date</w:t>
      </w:r>
      <w:r w:rsidR="001B30F5" w:rsidRPr="00A908AE">
        <w:rPr>
          <w:rFonts w:cs="Arial"/>
        </w:rPr>
        <w:t xml:space="preserve">] (the </w:t>
      </w:r>
      <w:r w:rsidR="001B30F5" w:rsidRPr="00A908AE">
        <w:rPr>
          <w:rFonts w:cs="Arial"/>
          <w:b/>
          <w:bCs/>
        </w:rPr>
        <w:t>Affidavit</w:t>
      </w:r>
      <w:r w:rsidR="001B30F5" w:rsidRPr="00A908AE">
        <w:rPr>
          <w:rFonts w:cs="Arial"/>
        </w:rPr>
        <w:t xml:space="preserve">) </w:t>
      </w:r>
      <w:r w:rsidRPr="00A908AE">
        <w:rPr>
          <w:rFonts w:cs="Arial"/>
        </w:rPr>
        <w:t xml:space="preserve">to </w:t>
      </w:r>
      <w:r w:rsidRPr="00A908AE">
        <w:rPr>
          <w:rFonts w:cs="Arial"/>
          <w:shd w:val="clear" w:color="auto" w:fill="D9D9D9"/>
        </w:rPr>
        <w:t>[name]</w:t>
      </w:r>
      <w:r w:rsidR="00004230" w:rsidRPr="00A908AE">
        <w:rPr>
          <w:rFonts w:cs="Arial"/>
        </w:rPr>
        <w:t xml:space="preserve"> </w:t>
      </w:r>
      <w:r w:rsidR="00090F69" w:rsidRPr="00A908AE">
        <w:rPr>
          <w:rFonts w:cs="Arial"/>
        </w:rPr>
        <w:t>(the</w:t>
      </w:r>
      <w:r w:rsidR="00090F69" w:rsidRPr="00A908AE">
        <w:rPr>
          <w:rFonts w:cs="Arial"/>
          <w:b/>
          <w:bCs/>
        </w:rPr>
        <w:t xml:space="preserve"> </w:t>
      </w:r>
      <w:r w:rsidR="00BD5732" w:rsidRPr="00A908AE">
        <w:rPr>
          <w:rFonts w:cs="Arial"/>
          <w:b/>
          <w:bCs/>
        </w:rPr>
        <w:t>Deponent</w:t>
      </w:r>
      <w:r w:rsidR="00090F69" w:rsidRPr="00A908AE">
        <w:rPr>
          <w:rFonts w:cs="Arial"/>
        </w:rPr>
        <w:t xml:space="preserve">) </w:t>
      </w:r>
      <w:r w:rsidR="00004230" w:rsidRPr="00A908AE">
        <w:rPr>
          <w:rFonts w:cs="Arial"/>
        </w:rPr>
        <w:t>in the [</w:t>
      </w:r>
      <w:r w:rsidR="00004230" w:rsidRPr="00A908AE">
        <w:rPr>
          <w:rFonts w:cs="Arial"/>
          <w:highlight w:val="lightGray"/>
        </w:rPr>
        <w:t xml:space="preserve">specify </w:t>
      </w:r>
      <w:r w:rsidR="005E50E6" w:rsidRPr="00A908AE">
        <w:rPr>
          <w:rFonts w:cs="Arial"/>
          <w:highlight w:val="lightGray"/>
        </w:rPr>
        <w:t>language</w:t>
      </w:r>
      <w:r w:rsidR="005E50E6" w:rsidRPr="00A908AE">
        <w:rPr>
          <w:rFonts w:cs="Arial"/>
        </w:rPr>
        <w:t xml:space="preserve">] </w:t>
      </w:r>
      <w:r w:rsidR="00004230" w:rsidRPr="00A908AE">
        <w:rPr>
          <w:rFonts w:cs="Arial"/>
        </w:rPr>
        <w:t>language.</w:t>
      </w:r>
    </w:p>
    <w:p w14:paraId="2BBAB45A" w14:textId="209C686D" w:rsidR="00266DDD" w:rsidRPr="00A908AE" w:rsidRDefault="00266DDD" w:rsidP="00373226">
      <w:pPr>
        <w:pStyle w:val="Numbers"/>
        <w:jc w:val="both"/>
        <w:rPr>
          <w:rFonts w:cs="Arial"/>
        </w:rPr>
      </w:pPr>
      <w:r w:rsidRPr="00A908AE">
        <w:rPr>
          <w:rFonts w:cs="Arial"/>
        </w:rPr>
        <w:t xml:space="preserve">Before translating the </w:t>
      </w:r>
      <w:r w:rsidR="009B1AD2" w:rsidRPr="00A908AE">
        <w:rPr>
          <w:rFonts w:cs="Arial"/>
        </w:rPr>
        <w:t>Affidavit</w:t>
      </w:r>
      <w:r w:rsidRPr="00A908AE">
        <w:rPr>
          <w:rFonts w:cs="Arial"/>
        </w:rPr>
        <w:t>,</w:t>
      </w:r>
      <w:r w:rsidR="009B1AD2" w:rsidRPr="00A908AE">
        <w:rPr>
          <w:rFonts w:cs="Arial"/>
        </w:rPr>
        <w:t xml:space="preserve"> </w:t>
      </w:r>
      <w:r w:rsidRPr="00A908AE">
        <w:rPr>
          <w:rFonts w:cs="Arial"/>
        </w:rPr>
        <w:t>I:</w:t>
      </w:r>
    </w:p>
    <w:p w14:paraId="34A5B3A4" w14:textId="77777777" w:rsidR="00266DDD" w:rsidRPr="00A908AE" w:rsidRDefault="00266DDD" w:rsidP="00373226">
      <w:pPr>
        <w:pStyle w:val="Numbers"/>
        <w:numPr>
          <w:ilvl w:val="1"/>
          <w:numId w:val="1"/>
        </w:numPr>
        <w:jc w:val="both"/>
        <w:rPr>
          <w:rFonts w:cs="Arial"/>
        </w:rPr>
      </w:pPr>
      <w:r w:rsidRPr="00A908AE">
        <w:rPr>
          <w:rFonts w:cs="Arial"/>
        </w:rPr>
        <w:t xml:space="preserve">read the code of conduct contained in Schedule 7A to the </w:t>
      </w:r>
      <w:r w:rsidRPr="00A908AE">
        <w:rPr>
          <w:rFonts w:cs="Arial"/>
          <w:i/>
        </w:rPr>
        <w:t xml:space="preserve">Uniform Civil Procedure Rules 2005 </w:t>
      </w:r>
      <w:r w:rsidRPr="00A908AE">
        <w:rPr>
          <w:rFonts w:cs="Arial"/>
        </w:rPr>
        <w:t>and agreed to be bound by it; and</w:t>
      </w:r>
    </w:p>
    <w:p w14:paraId="53E97757" w14:textId="4E6D6697" w:rsidR="00266DDD" w:rsidRPr="00A908AE" w:rsidRDefault="00266DDD" w:rsidP="00373226">
      <w:pPr>
        <w:pStyle w:val="Numbers"/>
        <w:numPr>
          <w:ilvl w:val="1"/>
          <w:numId w:val="1"/>
        </w:numPr>
        <w:jc w:val="both"/>
        <w:rPr>
          <w:rFonts w:cs="Arial"/>
        </w:rPr>
      </w:pPr>
      <w:proofErr w:type="gramStart"/>
      <w:r w:rsidRPr="00A908AE">
        <w:rPr>
          <w:rFonts w:cs="Arial"/>
        </w:rPr>
        <w:t>was</w:t>
      </w:r>
      <w:proofErr w:type="gramEnd"/>
      <w:r w:rsidRPr="00A908AE">
        <w:rPr>
          <w:rFonts w:cs="Arial"/>
        </w:rPr>
        <w:t xml:space="preserve"> given adequate opportunity to prepare to sight translate the </w:t>
      </w:r>
      <w:r w:rsidR="00E95255" w:rsidRPr="00A908AE">
        <w:rPr>
          <w:rFonts w:cs="Arial"/>
        </w:rPr>
        <w:t>Affidavit</w:t>
      </w:r>
      <w:r w:rsidRPr="00A908AE">
        <w:rPr>
          <w:rFonts w:cs="Arial"/>
        </w:rPr>
        <w:t>.</w:t>
      </w:r>
    </w:p>
    <w:p w14:paraId="3E941980" w14:textId="28514409" w:rsidR="00266DDD" w:rsidRPr="00A908AE" w:rsidRDefault="005E50E6" w:rsidP="00373226">
      <w:pPr>
        <w:pStyle w:val="Numbers"/>
        <w:jc w:val="both"/>
        <w:rPr>
          <w:rFonts w:cs="Arial"/>
        </w:rPr>
      </w:pPr>
      <w:r w:rsidRPr="00A908AE">
        <w:rPr>
          <w:rFonts w:cs="Arial"/>
        </w:rPr>
        <w:t xml:space="preserve">After </w:t>
      </w:r>
      <w:r w:rsidR="00266DDD" w:rsidRPr="00A908AE">
        <w:rPr>
          <w:rFonts w:cs="Arial"/>
        </w:rPr>
        <w:t xml:space="preserve">I sight translated the entire </w:t>
      </w:r>
      <w:r w:rsidR="00A42BEA" w:rsidRPr="00A908AE">
        <w:rPr>
          <w:rFonts w:cs="Arial"/>
        </w:rPr>
        <w:t xml:space="preserve">Affidavit </w:t>
      </w:r>
      <w:r w:rsidR="00BB0EB8" w:rsidRPr="00A908AE">
        <w:rPr>
          <w:rFonts w:cs="Arial"/>
        </w:rPr>
        <w:t xml:space="preserve">to the Deponent, </w:t>
      </w:r>
      <w:r w:rsidR="00063173" w:rsidRPr="00A908AE">
        <w:rPr>
          <w:rFonts w:cs="Arial"/>
        </w:rPr>
        <w:t>the Deponent</w:t>
      </w:r>
      <w:r w:rsidRPr="00A908AE">
        <w:rPr>
          <w:rFonts w:cs="Arial"/>
        </w:rPr>
        <w:t xml:space="preserve"> </w:t>
      </w:r>
      <w:r w:rsidR="00266DDD" w:rsidRPr="00A908AE">
        <w:rPr>
          <w:rFonts w:cs="Arial"/>
        </w:rPr>
        <w:t>then:</w:t>
      </w:r>
    </w:p>
    <w:p w14:paraId="52A3159F" w14:textId="41952B02" w:rsidR="00266DDD" w:rsidRPr="00A908AE" w:rsidRDefault="00266DDD" w:rsidP="00373226">
      <w:pPr>
        <w:pStyle w:val="Numbers"/>
        <w:numPr>
          <w:ilvl w:val="1"/>
          <w:numId w:val="1"/>
        </w:numPr>
        <w:jc w:val="both"/>
        <w:rPr>
          <w:rFonts w:cs="Arial"/>
        </w:rPr>
      </w:pPr>
      <w:r w:rsidRPr="00A908AE">
        <w:rPr>
          <w:rFonts w:cs="Arial"/>
        </w:rPr>
        <w:t xml:space="preserve">informed the person responsible for the preparation of the </w:t>
      </w:r>
      <w:r w:rsidR="00053E77" w:rsidRPr="00A908AE">
        <w:rPr>
          <w:rFonts w:cs="Arial"/>
        </w:rPr>
        <w:t xml:space="preserve">Affidavit </w:t>
      </w:r>
      <w:r w:rsidRPr="00A908AE">
        <w:rPr>
          <w:rFonts w:cs="Arial"/>
        </w:rPr>
        <w:t xml:space="preserve">through me that </w:t>
      </w:r>
      <w:r w:rsidR="00D44007" w:rsidRPr="00A908AE">
        <w:rPr>
          <w:rFonts w:cs="Arial"/>
        </w:rPr>
        <w:t>the Deponent</w:t>
      </w:r>
      <w:r w:rsidR="00090F69" w:rsidRPr="00A908AE">
        <w:rPr>
          <w:rFonts w:cs="Arial"/>
        </w:rPr>
        <w:t xml:space="preserve"> </w:t>
      </w:r>
      <w:r w:rsidRPr="00A908AE">
        <w:rPr>
          <w:rFonts w:cs="Arial"/>
        </w:rPr>
        <w:t xml:space="preserve">understood my interpretation and agreed with the entire contents of the </w:t>
      </w:r>
      <w:r w:rsidR="00D44007" w:rsidRPr="00A908AE">
        <w:rPr>
          <w:rFonts w:cs="Arial"/>
        </w:rPr>
        <w:t>Affidavit</w:t>
      </w:r>
      <w:r w:rsidRPr="00A908AE">
        <w:rPr>
          <w:rFonts w:cs="Arial"/>
        </w:rPr>
        <w:t>; and</w:t>
      </w:r>
    </w:p>
    <w:p w14:paraId="55815199" w14:textId="76C61645" w:rsidR="00266DDD" w:rsidRPr="00A908AE" w:rsidRDefault="00266DDD" w:rsidP="00373226">
      <w:pPr>
        <w:pStyle w:val="Numbers"/>
        <w:numPr>
          <w:ilvl w:val="1"/>
          <w:numId w:val="1"/>
        </w:numPr>
        <w:jc w:val="both"/>
        <w:rPr>
          <w:rFonts w:cs="Arial"/>
        </w:rPr>
      </w:pPr>
      <w:r w:rsidRPr="00A908AE">
        <w:rPr>
          <w:rFonts w:cs="Arial"/>
          <w:shd w:val="clear" w:color="auto" w:fill="D9D9D9"/>
        </w:rPr>
        <w:t>[#swore #affirmed]</w:t>
      </w:r>
      <w:r w:rsidRPr="00A908AE">
        <w:rPr>
          <w:rFonts w:cs="Arial"/>
        </w:rPr>
        <w:t xml:space="preserve"> the </w:t>
      </w:r>
      <w:r w:rsidR="00D44007" w:rsidRPr="00A908AE">
        <w:rPr>
          <w:rFonts w:cs="Arial"/>
        </w:rPr>
        <w:t>Affidavit</w:t>
      </w:r>
      <w:r w:rsidR="005E50E6" w:rsidRPr="00A908AE">
        <w:rPr>
          <w:rFonts w:cs="Arial"/>
        </w:rPr>
        <w:t xml:space="preserve"> </w:t>
      </w:r>
      <w:r w:rsidRPr="00A908AE">
        <w:rPr>
          <w:rFonts w:cs="Arial"/>
        </w:rPr>
        <w:t xml:space="preserve">in </w:t>
      </w:r>
      <w:r w:rsidR="00E5594A" w:rsidRPr="00A908AE">
        <w:rPr>
          <w:rFonts w:cs="Arial"/>
        </w:rPr>
        <w:t xml:space="preserve">my </w:t>
      </w:r>
      <w:r w:rsidRPr="00A908AE">
        <w:rPr>
          <w:rFonts w:cs="Arial"/>
        </w:rPr>
        <w:t>presence.</w:t>
      </w:r>
    </w:p>
    <w:tbl>
      <w:tblPr>
        <w:tblW w:w="9356" w:type="dxa"/>
        <w:tblInd w:w="-34" w:type="dxa"/>
        <w:tblLook w:val="0000" w:firstRow="0" w:lastRow="0" w:firstColumn="0" w:lastColumn="0" w:noHBand="0" w:noVBand="0"/>
      </w:tblPr>
      <w:tblGrid>
        <w:gridCol w:w="2872"/>
        <w:gridCol w:w="6484"/>
      </w:tblGrid>
      <w:tr w:rsidR="00A908AE" w:rsidRPr="00A908AE" w14:paraId="16BD0B31" w14:textId="77777777" w:rsidTr="00BD1DF6">
        <w:trPr>
          <w:cantSplit/>
        </w:trPr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14:paraId="5E90DB76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  <w:shd w:val="clear" w:color="auto" w:fill="D9D9D9"/>
              </w:rPr>
              <w:lastRenderedPageBreak/>
              <w:t>#SWORN #AFFIRMED</w:t>
            </w:r>
            <w:r w:rsidRPr="00A908AE">
              <w:rPr>
                <w:rFonts w:ascii="Arial" w:hAnsi="Arial" w:cs="Arial"/>
              </w:rPr>
              <w:t xml:space="preserve"> at</w:t>
            </w:r>
          </w:p>
        </w:tc>
        <w:tc>
          <w:tcPr>
            <w:tcW w:w="6484" w:type="dxa"/>
            <w:tcBorders>
              <w:top w:val="nil"/>
              <w:left w:val="nil"/>
              <w:right w:val="nil"/>
            </w:tcBorders>
          </w:tcPr>
          <w:p w14:paraId="76402AF6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A908AE" w:rsidRPr="00A908AE" w14:paraId="53101C57" w14:textId="77777777" w:rsidTr="00BD1DF6">
        <w:trPr>
          <w:cantSplit/>
        </w:trPr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14:paraId="6D6318F6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</w:rPr>
              <w:t>Signature of deponent</w:t>
            </w:r>
          </w:p>
        </w:tc>
        <w:tc>
          <w:tcPr>
            <w:tcW w:w="6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C17E1F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A908AE" w:rsidRPr="00A908AE" w14:paraId="55BE76CD" w14:textId="77777777" w:rsidTr="00BD1DF6">
        <w:trPr>
          <w:cantSplit/>
        </w:trPr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14:paraId="2C1C0E79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</w:rPr>
              <w:t>Name of witness</w:t>
            </w:r>
          </w:p>
        </w:tc>
        <w:tc>
          <w:tcPr>
            <w:tcW w:w="6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63FBC4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A908AE" w:rsidRPr="00A908AE" w14:paraId="12F893C3" w14:textId="77777777" w:rsidTr="00BD1DF6">
        <w:trPr>
          <w:cantSplit/>
        </w:trPr>
        <w:tc>
          <w:tcPr>
            <w:tcW w:w="2872" w:type="dxa"/>
            <w:tcBorders>
              <w:top w:val="nil"/>
              <w:left w:val="nil"/>
              <w:right w:val="nil"/>
            </w:tcBorders>
          </w:tcPr>
          <w:p w14:paraId="06E08632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</w:rPr>
              <w:t>Address of witness</w:t>
            </w:r>
          </w:p>
        </w:tc>
        <w:tc>
          <w:tcPr>
            <w:tcW w:w="6484" w:type="dxa"/>
            <w:tcBorders>
              <w:top w:val="nil"/>
              <w:left w:val="nil"/>
              <w:right w:val="nil"/>
            </w:tcBorders>
          </w:tcPr>
          <w:p w14:paraId="6E88D8F8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A908AE" w:rsidRPr="00A908AE" w14:paraId="36E969A4" w14:textId="77777777" w:rsidTr="00BD1DF6">
        <w:trPr>
          <w:cantSplit/>
        </w:trPr>
        <w:tc>
          <w:tcPr>
            <w:tcW w:w="2872" w:type="dxa"/>
            <w:tcBorders>
              <w:top w:val="nil"/>
              <w:left w:val="nil"/>
              <w:right w:val="nil"/>
            </w:tcBorders>
          </w:tcPr>
          <w:p w14:paraId="65496872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</w:rPr>
              <w:t>Capacity of witness</w:t>
            </w:r>
          </w:p>
        </w:tc>
        <w:tc>
          <w:tcPr>
            <w:tcW w:w="6484" w:type="dxa"/>
            <w:tcBorders>
              <w:top w:val="nil"/>
              <w:left w:val="nil"/>
              <w:right w:val="nil"/>
            </w:tcBorders>
          </w:tcPr>
          <w:p w14:paraId="4C38B7A1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  <w:highlight w:val="lightGray"/>
              </w:rPr>
              <w:t>[#Justice of the peace #Solicitor #Barrister #Commissioner for affidavits #Notary public]</w:t>
            </w:r>
          </w:p>
        </w:tc>
      </w:tr>
      <w:tr w:rsidR="00A908AE" w:rsidRPr="00A908AE" w14:paraId="1BF5853A" w14:textId="77777777" w:rsidTr="00BD1DF6">
        <w:trPr>
          <w:cantSplit/>
        </w:trPr>
        <w:tc>
          <w:tcPr>
            <w:tcW w:w="9356" w:type="dxa"/>
            <w:gridSpan w:val="2"/>
          </w:tcPr>
          <w:p w14:paraId="33867D5D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  <w:sz w:val="18"/>
              </w:rPr>
            </w:pPr>
            <w:r w:rsidRPr="00A908AE">
              <w:rPr>
                <w:rFonts w:ascii="Arial" w:hAnsi="Arial" w:cs="Arial"/>
                <w:sz w:val="18"/>
              </w:rPr>
              <w:t xml:space="preserve">And as a witness, I certify the following matters concerning the person who made this affidavit (the </w:t>
            </w:r>
            <w:r w:rsidRPr="00A908AE">
              <w:rPr>
                <w:rFonts w:ascii="Arial" w:hAnsi="Arial" w:cs="Arial"/>
                <w:b/>
                <w:sz w:val="18"/>
              </w:rPr>
              <w:t>deponent</w:t>
            </w:r>
            <w:r w:rsidRPr="00A908AE">
              <w:rPr>
                <w:rFonts w:ascii="Arial" w:hAnsi="Arial" w:cs="Arial"/>
                <w:sz w:val="18"/>
              </w:rPr>
              <w:t xml:space="preserve">): </w:t>
            </w:r>
          </w:p>
          <w:p w14:paraId="498428E2" w14:textId="77777777" w:rsidR="00266DDD" w:rsidRPr="00A908AE" w:rsidRDefault="00266DDD" w:rsidP="00373226">
            <w:pPr>
              <w:pStyle w:val="Numbers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A908AE">
              <w:rPr>
                <w:rFonts w:cs="Arial"/>
                <w:sz w:val="18"/>
              </w:rPr>
              <w:t>#</w:t>
            </w:r>
            <w:r w:rsidRPr="00A908AE">
              <w:rPr>
                <w:rFonts w:cs="Arial"/>
                <w:sz w:val="18"/>
                <w:szCs w:val="18"/>
              </w:rPr>
              <w:t>I saw the face of the deponent. [OR, delete whichever option is inapplicable]</w:t>
            </w:r>
          </w:p>
          <w:p w14:paraId="6E21469B" w14:textId="77777777" w:rsidR="00266DDD" w:rsidRPr="00A908AE" w:rsidRDefault="00266DDD" w:rsidP="00BD1DF6">
            <w:pPr>
              <w:keepNext/>
              <w:spacing w:before="60" w:after="60" w:line="240" w:lineRule="auto"/>
              <w:ind w:left="924" w:hanging="924"/>
              <w:rPr>
                <w:rFonts w:ascii="Arial" w:hAnsi="Arial" w:cs="Arial"/>
                <w:sz w:val="18"/>
                <w:szCs w:val="18"/>
              </w:rPr>
            </w:pPr>
            <w:r w:rsidRPr="00A908AE">
              <w:rPr>
                <w:rFonts w:ascii="Arial" w:hAnsi="Arial" w:cs="Arial"/>
                <w:sz w:val="18"/>
                <w:szCs w:val="18"/>
              </w:rPr>
              <w:tab/>
              <w:t>#I did not see the face of the deponent because the deponent was wearing a face covering, but I am satisfied that the deponent had a special justification for not removing the covering.</w:t>
            </w:r>
            <w:r w:rsidRPr="00A908AE">
              <w:rPr>
                <w:rFonts w:ascii="Arial" w:hAnsi="Arial" w:cs="Arial"/>
                <w:sz w:val="18"/>
                <w:szCs w:val="18"/>
              </w:rPr>
              <w:footnoteReference w:id="4"/>
            </w:r>
          </w:p>
          <w:p w14:paraId="0D9EA6B7" w14:textId="77777777" w:rsidR="00266DDD" w:rsidRPr="00A908AE" w:rsidRDefault="00266DDD" w:rsidP="00266DDD">
            <w:pPr>
              <w:pStyle w:val="Numbers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A908AE">
              <w:rPr>
                <w:rFonts w:cs="Arial"/>
                <w:sz w:val="18"/>
                <w:szCs w:val="18"/>
              </w:rPr>
              <w:t xml:space="preserve">#I have </w:t>
            </w:r>
            <w:r w:rsidRPr="00A908AE">
              <w:rPr>
                <w:rFonts w:cs="Arial"/>
                <w:sz w:val="18"/>
              </w:rPr>
              <w:t>known</w:t>
            </w:r>
            <w:r w:rsidRPr="00A908AE">
              <w:rPr>
                <w:rFonts w:cs="Arial"/>
                <w:sz w:val="18"/>
                <w:szCs w:val="18"/>
              </w:rPr>
              <w:t xml:space="preserve"> the deponent for at least 12 months. [OR, delete whichever option is inapplicable]</w:t>
            </w:r>
          </w:p>
          <w:p w14:paraId="1A6E7E71" w14:textId="77777777" w:rsidR="00266DDD" w:rsidRPr="00A908AE" w:rsidRDefault="00266DDD" w:rsidP="00BD1DF6">
            <w:pPr>
              <w:keepNext/>
              <w:spacing w:before="60" w:after="480" w:line="240" w:lineRule="auto"/>
              <w:ind w:left="924" w:hanging="924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  <w:sz w:val="18"/>
                <w:szCs w:val="18"/>
              </w:rPr>
              <w:tab/>
              <w:t>#I have confirmed the deponen</w:t>
            </w:r>
            <w:r w:rsidRPr="00A908AE">
              <w:rPr>
                <w:rFonts w:ascii="Arial" w:hAnsi="Arial" w:cs="Arial"/>
                <w:sz w:val="18"/>
              </w:rPr>
              <w:t>t’s identity using the following identification document:</w:t>
            </w:r>
          </w:p>
        </w:tc>
      </w:tr>
      <w:tr w:rsidR="00A908AE" w:rsidRPr="00A908AE" w14:paraId="0612BBE6" w14:textId="77777777" w:rsidTr="00BD1DF6">
        <w:trPr>
          <w:cantSplit/>
        </w:trPr>
        <w:tc>
          <w:tcPr>
            <w:tcW w:w="2872" w:type="dxa"/>
          </w:tcPr>
          <w:p w14:paraId="3504C32F" w14:textId="77777777" w:rsidR="00266DDD" w:rsidRPr="00A908AE" w:rsidRDefault="00266DDD" w:rsidP="00BD1DF6">
            <w:pPr>
              <w:keepNext/>
              <w:spacing w:before="60" w:after="60" w:line="240" w:lineRule="auto"/>
              <w:ind w:left="924" w:hanging="924"/>
              <w:rPr>
                <w:rFonts w:ascii="Arial" w:hAnsi="Arial" w:cs="Arial"/>
              </w:rPr>
            </w:pPr>
          </w:p>
        </w:tc>
        <w:tc>
          <w:tcPr>
            <w:tcW w:w="6484" w:type="dxa"/>
            <w:tcBorders>
              <w:top w:val="single" w:sz="4" w:space="0" w:color="auto"/>
            </w:tcBorders>
          </w:tcPr>
          <w:p w14:paraId="12C0B5FF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  <w:sz w:val="18"/>
                <w:szCs w:val="18"/>
              </w:rPr>
              <w:t>Identification document relied on (may be original or certified copy)</w:t>
            </w:r>
            <w:r w:rsidRPr="00A908AE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5"/>
            </w:r>
          </w:p>
        </w:tc>
      </w:tr>
      <w:tr w:rsidR="00A908AE" w:rsidRPr="00A908AE" w14:paraId="51E66896" w14:textId="77777777" w:rsidTr="00BD1DF6">
        <w:trPr>
          <w:cantSplit/>
        </w:trPr>
        <w:tc>
          <w:tcPr>
            <w:tcW w:w="2872" w:type="dxa"/>
          </w:tcPr>
          <w:p w14:paraId="17BF2C3E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  <w:r w:rsidRPr="00A908AE">
              <w:rPr>
                <w:rFonts w:ascii="Arial" w:hAnsi="Arial" w:cs="Arial"/>
              </w:rPr>
              <w:t>Signature of witness</w:t>
            </w:r>
          </w:p>
        </w:tc>
        <w:tc>
          <w:tcPr>
            <w:tcW w:w="6484" w:type="dxa"/>
            <w:tcBorders>
              <w:bottom w:val="single" w:sz="4" w:space="0" w:color="auto"/>
            </w:tcBorders>
          </w:tcPr>
          <w:p w14:paraId="1C10F728" w14:textId="77777777" w:rsidR="00266DDD" w:rsidRPr="00A908AE" w:rsidRDefault="00266DDD" w:rsidP="00BD1DF6">
            <w:pPr>
              <w:keepNext/>
              <w:spacing w:before="60" w:after="60" w:line="240" w:lineRule="auto"/>
              <w:rPr>
                <w:rFonts w:ascii="Arial" w:hAnsi="Arial" w:cs="Arial"/>
              </w:rPr>
            </w:pPr>
          </w:p>
        </w:tc>
      </w:tr>
    </w:tbl>
    <w:p w14:paraId="22E670AE" w14:textId="031B4616" w:rsidR="00646264" w:rsidRPr="00A908AE" w:rsidRDefault="00266DDD" w:rsidP="00A908AE">
      <w:pPr>
        <w:spacing w:before="60" w:after="60"/>
        <w:rPr>
          <w:rFonts w:ascii="Arial" w:hAnsi="Arial" w:cs="Arial"/>
        </w:rPr>
      </w:pPr>
      <w:r w:rsidRPr="00A908AE">
        <w:rPr>
          <w:rFonts w:ascii="Arial" w:hAnsi="Arial" w:cs="Arial"/>
          <w:sz w:val="18"/>
          <w:szCs w:val="18"/>
        </w:rPr>
        <w:t>Note: The deponent and witness must sign each page of the affidavit.  See UCPR 35.7B.</w:t>
      </w:r>
    </w:p>
    <w:sectPr w:rsidR="00646264" w:rsidRPr="00A908AE">
      <w:headerReference w:type="default" r:id="rId10"/>
      <w:footerReference w:type="default" r:id="rId11"/>
      <w:footnotePr>
        <w:numFmt w:val="chicago"/>
      </w:footnotePr>
      <w:pgSz w:w="11907" w:h="16839" w:code="9"/>
      <w:pgMar w:top="1701" w:right="1418" w:bottom="851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C7383" w14:textId="77777777" w:rsidR="008E2B9C" w:rsidRDefault="008E2B9C" w:rsidP="00936A2A">
      <w:pPr>
        <w:spacing w:after="0" w:line="240" w:lineRule="auto"/>
      </w:pPr>
      <w:r>
        <w:separator/>
      </w:r>
    </w:p>
  </w:endnote>
  <w:endnote w:type="continuationSeparator" w:id="0">
    <w:p w14:paraId="347DD8B4" w14:textId="77777777" w:rsidR="008E2B9C" w:rsidRDefault="008E2B9C" w:rsidP="00936A2A">
      <w:pPr>
        <w:spacing w:after="0" w:line="240" w:lineRule="auto"/>
      </w:pPr>
      <w:r>
        <w:continuationSeparator/>
      </w:r>
    </w:p>
  </w:endnote>
  <w:endnote w:type="continuationNotice" w:id="1">
    <w:p w14:paraId="30A1FDD2" w14:textId="77777777" w:rsidR="008E2B9C" w:rsidRDefault="008E2B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8D07C" w14:textId="77777777" w:rsidR="008E2B9C" w:rsidRDefault="008E2B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EB066" w14:textId="77777777" w:rsidR="008E2B9C" w:rsidRDefault="008E2B9C" w:rsidP="00936A2A">
      <w:pPr>
        <w:spacing w:after="0" w:line="240" w:lineRule="auto"/>
      </w:pPr>
      <w:r>
        <w:separator/>
      </w:r>
    </w:p>
  </w:footnote>
  <w:footnote w:type="continuationSeparator" w:id="0">
    <w:p w14:paraId="4AE2E1BE" w14:textId="77777777" w:rsidR="008E2B9C" w:rsidRDefault="008E2B9C" w:rsidP="00936A2A">
      <w:pPr>
        <w:spacing w:after="0" w:line="240" w:lineRule="auto"/>
      </w:pPr>
      <w:r>
        <w:continuationSeparator/>
      </w:r>
    </w:p>
  </w:footnote>
  <w:footnote w:type="continuationNotice" w:id="1">
    <w:p w14:paraId="563F2BD6" w14:textId="77777777" w:rsidR="008E2B9C" w:rsidRDefault="008E2B9C">
      <w:pPr>
        <w:spacing w:after="0" w:line="240" w:lineRule="auto"/>
      </w:pPr>
    </w:p>
  </w:footnote>
  <w:footnote w:id="2">
    <w:p w14:paraId="7A52807D" w14:textId="77777777" w:rsidR="00646264" w:rsidRDefault="00646264" w:rsidP="00936A2A">
      <w:pPr>
        <w:pStyle w:val="FootnoteText"/>
        <w:spacing w:before="0" w:after="0" w:line="240" w:lineRule="auto"/>
        <w:rPr>
          <w:sz w:val="18"/>
          <w:szCs w:val="18"/>
        </w:rPr>
      </w:pPr>
      <w:r>
        <w:rPr>
          <w:sz w:val="18"/>
          <w:szCs w:val="18"/>
        </w:rPr>
        <w:t>[</w:t>
      </w: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The only "special justification" for not removing a face covering is a legitimate medical reason </w:t>
      </w:r>
      <w:r w:rsidRPr="009D3C9C">
        <w:rPr>
          <w:sz w:val="18"/>
          <w:szCs w:val="18"/>
        </w:rPr>
        <w:t>(at April 2012)</w:t>
      </w:r>
      <w:r>
        <w:rPr>
          <w:sz w:val="18"/>
          <w:szCs w:val="18"/>
        </w:rPr>
        <w:t>.]</w:t>
      </w:r>
    </w:p>
  </w:footnote>
  <w:footnote w:id="3">
    <w:p w14:paraId="4A183C49" w14:textId="77777777" w:rsidR="00646264" w:rsidRDefault="00646264" w:rsidP="00936A2A">
      <w:pPr>
        <w:pStyle w:val="FootnoteText"/>
        <w:spacing w:before="60" w:after="0" w:line="240" w:lineRule="auto"/>
      </w:pPr>
      <w:r>
        <w:rPr>
          <w:sz w:val="18"/>
          <w:szCs w:val="18"/>
        </w:rPr>
        <w:t>[</w:t>
      </w:r>
      <w:r>
        <w:rPr>
          <w:rStyle w:val="FootnoteReference"/>
        </w:rPr>
        <w:footnoteRef/>
      </w:r>
      <w:r>
        <w:rPr>
          <w:sz w:val="18"/>
          <w:szCs w:val="18"/>
        </w:rPr>
        <w:t xml:space="preserve"> "Identification documents" include current driver licence, proof of age card, Medicare card, credit card, </w:t>
      </w:r>
      <w:proofErr w:type="spellStart"/>
      <w:r>
        <w:rPr>
          <w:sz w:val="18"/>
          <w:szCs w:val="18"/>
        </w:rPr>
        <w:t>Centrelink</w:t>
      </w:r>
      <w:proofErr w:type="spellEnd"/>
      <w:r>
        <w:rPr>
          <w:sz w:val="18"/>
          <w:szCs w:val="18"/>
        </w:rPr>
        <w:t xml:space="preserve"> pension card, Veterans Affairs entitlement card, student identity card, citizenship certificate, birth certificate, passport or see </w:t>
      </w:r>
      <w:hyperlink r:id="rId1" w:history="1">
        <w:r>
          <w:rPr>
            <w:rStyle w:val="Hyperlink"/>
            <w:rFonts w:cs="Arial"/>
            <w:sz w:val="18"/>
            <w:szCs w:val="18"/>
          </w:rPr>
          <w:t>Oaths Regulation 2011</w:t>
        </w:r>
      </w:hyperlink>
      <w:r>
        <w:rPr>
          <w:rFonts w:cs="Arial"/>
          <w:sz w:val="18"/>
          <w:szCs w:val="18"/>
        </w:rPr>
        <w:t xml:space="preserve"> </w:t>
      </w:r>
      <w:r w:rsidRPr="00655096">
        <w:rPr>
          <w:rFonts w:cs="Arial"/>
          <w:color w:val="000000"/>
          <w:sz w:val="18"/>
          <w:szCs w:val="18"/>
        </w:rPr>
        <w:t>or</w:t>
      </w:r>
      <w:r w:rsidRPr="00675456">
        <w:t xml:space="preserve"> </w:t>
      </w:r>
      <w:r w:rsidRPr="00675456">
        <w:rPr>
          <w:color w:val="000000"/>
          <w:sz w:val="18"/>
          <w:szCs w:val="18"/>
          <w:lang w:val="en"/>
        </w:rPr>
        <w:t>refer to the guidelines in the NSW Department of Attorney General and Justice's "</w:t>
      </w:r>
      <w:hyperlink r:id="rId2" w:history="1">
        <w:r w:rsidRPr="003C2F07">
          <w:rPr>
            <w:rStyle w:val="Hyperlink"/>
            <w:sz w:val="18"/>
            <w:szCs w:val="18"/>
            <w:lang w:val="en"/>
          </w:rPr>
          <w:t>Justices of the Peace Handbook</w:t>
        </w:r>
      </w:hyperlink>
      <w:r w:rsidRPr="00675456">
        <w:rPr>
          <w:color w:val="000000"/>
          <w:sz w:val="18"/>
          <w:szCs w:val="18"/>
          <w:lang w:val="en"/>
        </w:rPr>
        <w:t>" section 2.3 "Witnessing</w:t>
      </w:r>
      <w:r>
        <w:rPr>
          <w:color w:val="000000"/>
          <w:sz w:val="18"/>
          <w:szCs w:val="18"/>
          <w:lang w:val="en"/>
        </w:rPr>
        <w:t xml:space="preserve"> </w:t>
      </w:r>
      <w:r w:rsidRPr="00675456">
        <w:rPr>
          <w:color w:val="000000"/>
          <w:sz w:val="18"/>
          <w:szCs w:val="18"/>
          <w:lang w:val="en"/>
        </w:rPr>
        <w:t>an affidavit" at the following address: http://www.jp.nsw.gov.au/Documents/jp%20handbook%202014.pdf</w:t>
      </w:r>
      <w:r>
        <w:rPr>
          <w:rFonts w:cs="Arial"/>
          <w:sz w:val="18"/>
          <w:szCs w:val="18"/>
        </w:rPr>
        <w:t xml:space="preserve"> ]</w:t>
      </w:r>
    </w:p>
  </w:footnote>
  <w:footnote w:id="4">
    <w:p w14:paraId="1ECDA68C" w14:textId="77777777" w:rsidR="00266DDD" w:rsidRDefault="00266DDD" w:rsidP="00266DDD">
      <w:pPr>
        <w:pStyle w:val="FootnoteText"/>
        <w:spacing w:before="0" w:after="0" w:line="240" w:lineRule="auto"/>
        <w:rPr>
          <w:sz w:val="18"/>
          <w:szCs w:val="18"/>
        </w:rPr>
      </w:pPr>
      <w:r>
        <w:rPr>
          <w:sz w:val="18"/>
          <w:szCs w:val="18"/>
        </w:rPr>
        <w:t>[</w:t>
      </w: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The only "special justification" for not removing a face covering is a legitimate medical reason (at April 2012).]</w:t>
      </w:r>
    </w:p>
  </w:footnote>
  <w:footnote w:id="5">
    <w:p w14:paraId="527AFD29" w14:textId="77777777" w:rsidR="00266DDD" w:rsidRDefault="00266DDD" w:rsidP="00266DDD">
      <w:pPr>
        <w:pStyle w:val="FootnoteText"/>
        <w:spacing w:before="60" w:after="0" w:line="240" w:lineRule="auto"/>
      </w:pPr>
      <w:r>
        <w:rPr>
          <w:sz w:val="18"/>
          <w:szCs w:val="18"/>
        </w:rPr>
        <w:t>[</w:t>
      </w:r>
      <w:r>
        <w:rPr>
          <w:rStyle w:val="FootnoteReference"/>
        </w:rPr>
        <w:footnoteRef/>
      </w:r>
      <w:r>
        <w:rPr>
          <w:sz w:val="18"/>
          <w:szCs w:val="18"/>
        </w:rPr>
        <w:t xml:space="preserve"> "Identification documents" include current driver licence, proof of age card, Medicare card, credit card, </w:t>
      </w:r>
      <w:proofErr w:type="spellStart"/>
      <w:r>
        <w:rPr>
          <w:sz w:val="18"/>
          <w:szCs w:val="18"/>
        </w:rPr>
        <w:t>Centrelink</w:t>
      </w:r>
      <w:proofErr w:type="spellEnd"/>
      <w:r>
        <w:rPr>
          <w:sz w:val="18"/>
          <w:szCs w:val="18"/>
        </w:rPr>
        <w:t xml:space="preserve"> pension card, Veterans Affairs entitlement card, student identity card, citizenship certificate, birth certificate, passport or see </w:t>
      </w:r>
      <w:hyperlink r:id="rId3" w:history="1">
        <w:r>
          <w:rPr>
            <w:rStyle w:val="Hyperlink"/>
            <w:rFonts w:cs="Arial"/>
            <w:sz w:val="18"/>
            <w:szCs w:val="18"/>
          </w:rPr>
          <w:t>Oaths Regulation 2011</w:t>
        </w:r>
      </w:hyperlink>
      <w:r>
        <w:rPr>
          <w:rFonts w:cs="Arial"/>
          <w:sz w:val="18"/>
          <w:szCs w:val="18"/>
        </w:rPr>
        <w:t>.]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E1A37" w14:textId="77777777" w:rsidR="00646264" w:rsidRDefault="00646264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C1314"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11C63"/>
    <w:multiLevelType w:val="hybridMultilevel"/>
    <w:tmpl w:val="85AECB8A"/>
    <w:lvl w:ilvl="0" w:tplc="CE9269F8">
      <w:start w:val="1"/>
      <w:numFmt w:val="bullet"/>
      <w:lvlText w:val=""/>
      <w:lvlJc w:val="left"/>
      <w:pPr>
        <w:tabs>
          <w:tab w:val="num" w:pos="924"/>
        </w:tabs>
        <w:ind w:left="924" w:hanging="924"/>
      </w:pPr>
      <w:rPr>
        <w:rFonts w:ascii="Symbol" w:hAnsi="Symbol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555E4F"/>
    <w:multiLevelType w:val="multilevel"/>
    <w:tmpl w:val="936E58E4"/>
    <w:lvl w:ilvl="0">
      <w:start w:val="1"/>
      <w:numFmt w:val="decimal"/>
      <w:pStyle w:val="Numbers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8969E6"/>
    <w:multiLevelType w:val="hybridMultilevel"/>
    <w:tmpl w:val="D2FCB01E"/>
    <w:lvl w:ilvl="0" w:tplc="7BBE8B1A">
      <w:start w:val="1"/>
      <w:numFmt w:val="decimal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Webster">
    <w15:presenceInfo w15:providerId="None" w15:userId="Carol Webs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2A"/>
    <w:rsid w:val="00004230"/>
    <w:rsid w:val="000217BD"/>
    <w:rsid w:val="00053E77"/>
    <w:rsid w:val="00063173"/>
    <w:rsid w:val="00064032"/>
    <w:rsid w:val="00090F69"/>
    <w:rsid w:val="001238FE"/>
    <w:rsid w:val="001554AE"/>
    <w:rsid w:val="001B30F5"/>
    <w:rsid w:val="002035B7"/>
    <w:rsid w:val="00266DDD"/>
    <w:rsid w:val="00373226"/>
    <w:rsid w:val="003C2F07"/>
    <w:rsid w:val="004233B1"/>
    <w:rsid w:val="004A2547"/>
    <w:rsid w:val="005E50E6"/>
    <w:rsid w:val="00646264"/>
    <w:rsid w:val="00655096"/>
    <w:rsid w:val="00675456"/>
    <w:rsid w:val="00687649"/>
    <w:rsid w:val="006B1BE3"/>
    <w:rsid w:val="00743F57"/>
    <w:rsid w:val="007948AC"/>
    <w:rsid w:val="00850EC3"/>
    <w:rsid w:val="008B1F7D"/>
    <w:rsid w:val="008E2B9C"/>
    <w:rsid w:val="009247BD"/>
    <w:rsid w:val="00936A2A"/>
    <w:rsid w:val="00976CF2"/>
    <w:rsid w:val="009B1AD2"/>
    <w:rsid w:val="009C1314"/>
    <w:rsid w:val="009D3C9C"/>
    <w:rsid w:val="009E23D0"/>
    <w:rsid w:val="00A42BEA"/>
    <w:rsid w:val="00A908AE"/>
    <w:rsid w:val="00AB6ED7"/>
    <w:rsid w:val="00BB0EB8"/>
    <w:rsid w:val="00BD1DF6"/>
    <w:rsid w:val="00BD5732"/>
    <w:rsid w:val="00BF487F"/>
    <w:rsid w:val="00C71549"/>
    <w:rsid w:val="00CA3A2E"/>
    <w:rsid w:val="00CF2F23"/>
    <w:rsid w:val="00D16A49"/>
    <w:rsid w:val="00D439A7"/>
    <w:rsid w:val="00D44007"/>
    <w:rsid w:val="00DD7834"/>
    <w:rsid w:val="00E5594A"/>
    <w:rsid w:val="00E95255"/>
    <w:rsid w:val="00EA6A69"/>
    <w:rsid w:val="00F43773"/>
    <w:rsid w:val="00F904C7"/>
    <w:rsid w:val="00F9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0C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36A2A"/>
    <w:pPr>
      <w:keepNext/>
      <w:spacing w:before="120" w:after="120" w:line="240" w:lineRule="auto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36A2A"/>
    <w:rPr>
      <w:rFonts w:ascii="Arial" w:eastAsia="Times New Roman" w:hAnsi="Arial" w:cs="Arial"/>
      <w:b/>
      <w:bCs/>
      <w:kern w:val="32"/>
      <w:sz w:val="28"/>
      <w:szCs w:val="32"/>
      <w:lang w:eastAsia="en-US"/>
    </w:rPr>
  </w:style>
  <w:style w:type="paragraph" w:styleId="Header">
    <w:name w:val="header"/>
    <w:basedOn w:val="Normal"/>
    <w:link w:val="HeaderChar"/>
    <w:semiHidden/>
    <w:rsid w:val="00936A2A"/>
    <w:pPr>
      <w:tabs>
        <w:tab w:val="center" w:pos="4320"/>
        <w:tab w:val="right" w:pos="8640"/>
      </w:tabs>
      <w:spacing w:before="120" w:after="120" w:line="360" w:lineRule="auto"/>
    </w:pPr>
    <w:rPr>
      <w:rFonts w:ascii="Arial" w:eastAsia="Times New Roman" w:hAnsi="Arial"/>
      <w:szCs w:val="24"/>
    </w:rPr>
  </w:style>
  <w:style w:type="character" w:customStyle="1" w:styleId="HeaderChar">
    <w:name w:val="Header Char"/>
    <w:link w:val="Header"/>
    <w:semiHidden/>
    <w:rsid w:val="00936A2A"/>
    <w:rPr>
      <w:rFonts w:ascii="Arial" w:eastAsia="Times New Roman" w:hAnsi="Arial"/>
      <w:sz w:val="22"/>
      <w:szCs w:val="24"/>
      <w:lang w:eastAsia="en-US"/>
    </w:rPr>
  </w:style>
  <w:style w:type="character" w:styleId="PageNumber">
    <w:name w:val="page number"/>
    <w:semiHidden/>
    <w:rsid w:val="00936A2A"/>
    <w:rPr>
      <w:rFonts w:ascii="Arial" w:hAnsi="Arial"/>
      <w:sz w:val="22"/>
    </w:rPr>
  </w:style>
  <w:style w:type="character" w:styleId="Hyperlink">
    <w:name w:val="Hyperlink"/>
    <w:semiHidden/>
    <w:rsid w:val="00936A2A"/>
    <w:rPr>
      <w:color w:val="0000FF"/>
      <w:u w:val="single"/>
    </w:rPr>
  </w:style>
  <w:style w:type="paragraph" w:customStyle="1" w:styleId="Numbers">
    <w:name w:val="Numbers"/>
    <w:basedOn w:val="Normal"/>
    <w:rsid w:val="00936A2A"/>
    <w:pPr>
      <w:numPr>
        <w:numId w:val="1"/>
      </w:numPr>
      <w:spacing w:before="120" w:after="120" w:line="360" w:lineRule="auto"/>
    </w:pPr>
    <w:rPr>
      <w:rFonts w:ascii="Arial" w:eastAsia="Times New Roman" w:hAnsi="Arial"/>
      <w:szCs w:val="24"/>
    </w:rPr>
  </w:style>
  <w:style w:type="paragraph" w:styleId="FootnoteText">
    <w:name w:val="footnote text"/>
    <w:basedOn w:val="Normal"/>
    <w:link w:val="FootnoteTextChar"/>
    <w:semiHidden/>
    <w:rsid w:val="00936A2A"/>
    <w:pPr>
      <w:spacing w:before="120" w:after="120" w:line="360" w:lineRule="auto"/>
    </w:pPr>
    <w:rPr>
      <w:rFonts w:ascii="Arial" w:eastAsia="Times New Roman" w:hAnsi="Arial"/>
      <w:sz w:val="20"/>
      <w:szCs w:val="20"/>
    </w:rPr>
  </w:style>
  <w:style w:type="character" w:customStyle="1" w:styleId="FootnoteTextChar">
    <w:name w:val="Footnote Text Char"/>
    <w:link w:val="FootnoteText"/>
    <w:semiHidden/>
    <w:rsid w:val="00936A2A"/>
    <w:rPr>
      <w:rFonts w:ascii="Arial" w:eastAsia="Times New Roman" w:hAnsi="Arial"/>
      <w:lang w:eastAsia="en-US"/>
    </w:rPr>
  </w:style>
  <w:style w:type="character" w:styleId="FootnoteReference">
    <w:name w:val="footnote reference"/>
    <w:semiHidden/>
    <w:rsid w:val="00936A2A"/>
    <w:rPr>
      <w:vertAlign w:val="superscript"/>
    </w:rPr>
  </w:style>
  <w:style w:type="character" w:styleId="Strong">
    <w:name w:val="Strong"/>
    <w:qFormat/>
    <w:rsid w:val="00936A2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54AE"/>
    <w:rPr>
      <w:rFonts w:ascii="Tahoma" w:hAnsi="Tahoma" w:cs="Tahoma"/>
      <w:sz w:val="16"/>
      <w:szCs w:val="16"/>
      <w:lang w:eastAsia="en-US"/>
    </w:rPr>
  </w:style>
  <w:style w:type="paragraph" w:customStyle="1" w:styleId="Bullets">
    <w:name w:val="Bullets"/>
    <w:basedOn w:val="Normal"/>
    <w:rsid w:val="00266DDD"/>
    <w:pPr>
      <w:tabs>
        <w:tab w:val="num" w:pos="924"/>
      </w:tabs>
      <w:spacing w:before="120" w:after="120" w:line="360" w:lineRule="auto"/>
      <w:ind w:left="924" w:hanging="924"/>
    </w:pPr>
    <w:rPr>
      <w:rFonts w:ascii="Arial" w:eastAsia="Times New Roman" w:hAnsi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8E2B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B9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36A2A"/>
    <w:pPr>
      <w:keepNext/>
      <w:spacing w:before="120" w:after="120" w:line="240" w:lineRule="auto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36A2A"/>
    <w:rPr>
      <w:rFonts w:ascii="Arial" w:eastAsia="Times New Roman" w:hAnsi="Arial" w:cs="Arial"/>
      <w:b/>
      <w:bCs/>
      <w:kern w:val="32"/>
      <w:sz w:val="28"/>
      <w:szCs w:val="32"/>
      <w:lang w:eastAsia="en-US"/>
    </w:rPr>
  </w:style>
  <w:style w:type="paragraph" w:styleId="Header">
    <w:name w:val="header"/>
    <w:basedOn w:val="Normal"/>
    <w:link w:val="HeaderChar"/>
    <w:semiHidden/>
    <w:rsid w:val="00936A2A"/>
    <w:pPr>
      <w:tabs>
        <w:tab w:val="center" w:pos="4320"/>
        <w:tab w:val="right" w:pos="8640"/>
      </w:tabs>
      <w:spacing w:before="120" w:after="120" w:line="360" w:lineRule="auto"/>
    </w:pPr>
    <w:rPr>
      <w:rFonts w:ascii="Arial" w:eastAsia="Times New Roman" w:hAnsi="Arial"/>
      <w:szCs w:val="24"/>
    </w:rPr>
  </w:style>
  <w:style w:type="character" w:customStyle="1" w:styleId="HeaderChar">
    <w:name w:val="Header Char"/>
    <w:link w:val="Header"/>
    <w:semiHidden/>
    <w:rsid w:val="00936A2A"/>
    <w:rPr>
      <w:rFonts w:ascii="Arial" w:eastAsia="Times New Roman" w:hAnsi="Arial"/>
      <w:sz w:val="22"/>
      <w:szCs w:val="24"/>
      <w:lang w:eastAsia="en-US"/>
    </w:rPr>
  </w:style>
  <w:style w:type="character" w:styleId="PageNumber">
    <w:name w:val="page number"/>
    <w:semiHidden/>
    <w:rsid w:val="00936A2A"/>
    <w:rPr>
      <w:rFonts w:ascii="Arial" w:hAnsi="Arial"/>
      <w:sz w:val="22"/>
    </w:rPr>
  </w:style>
  <w:style w:type="character" w:styleId="Hyperlink">
    <w:name w:val="Hyperlink"/>
    <w:semiHidden/>
    <w:rsid w:val="00936A2A"/>
    <w:rPr>
      <w:color w:val="0000FF"/>
      <w:u w:val="single"/>
    </w:rPr>
  </w:style>
  <w:style w:type="paragraph" w:customStyle="1" w:styleId="Numbers">
    <w:name w:val="Numbers"/>
    <w:basedOn w:val="Normal"/>
    <w:rsid w:val="00936A2A"/>
    <w:pPr>
      <w:numPr>
        <w:numId w:val="1"/>
      </w:numPr>
      <w:spacing w:before="120" w:after="120" w:line="360" w:lineRule="auto"/>
    </w:pPr>
    <w:rPr>
      <w:rFonts w:ascii="Arial" w:eastAsia="Times New Roman" w:hAnsi="Arial"/>
      <w:szCs w:val="24"/>
    </w:rPr>
  </w:style>
  <w:style w:type="paragraph" w:styleId="FootnoteText">
    <w:name w:val="footnote text"/>
    <w:basedOn w:val="Normal"/>
    <w:link w:val="FootnoteTextChar"/>
    <w:semiHidden/>
    <w:rsid w:val="00936A2A"/>
    <w:pPr>
      <w:spacing w:before="120" w:after="120" w:line="360" w:lineRule="auto"/>
    </w:pPr>
    <w:rPr>
      <w:rFonts w:ascii="Arial" w:eastAsia="Times New Roman" w:hAnsi="Arial"/>
      <w:sz w:val="20"/>
      <w:szCs w:val="20"/>
    </w:rPr>
  </w:style>
  <w:style w:type="character" w:customStyle="1" w:styleId="FootnoteTextChar">
    <w:name w:val="Footnote Text Char"/>
    <w:link w:val="FootnoteText"/>
    <w:semiHidden/>
    <w:rsid w:val="00936A2A"/>
    <w:rPr>
      <w:rFonts w:ascii="Arial" w:eastAsia="Times New Roman" w:hAnsi="Arial"/>
      <w:lang w:eastAsia="en-US"/>
    </w:rPr>
  </w:style>
  <w:style w:type="character" w:styleId="FootnoteReference">
    <w:name w:val="footnote reference"/>
    <w:semiHidden/>
    <w:rsid w:val="00936A2A"/>
    <w:rPr>
      <w:vertAlign w:val="superscript"/>
    </w:rPr>
  </w:style>
  <w:style w:type="character" w:styleId="Strong">
    <w:name w:val="Strong"/>
    <w:qFormat/>
    <w:rsid w:val="00936A2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54AE"/>
    <w:rPr>
      <w:rFonts w:ascii="Tahoma" w:hAnsi="Tahoma" w:cs="Tahoma"/>
      <w:sz w:val="16"/>
      <w:szCs w:val="16"/>
      <w:lang w:eastAsia="en-US"/>
    </w:rPr>
  </w:style>
  <w:style w:type="paragraph" w:customStyle="1" w:styleId="Bullets">
    <w:name w:val="Bullets"/>
    <w:basedOn w:val="Normal"/>
    <w:rsid w:val="00266DDD"/>
    <w:pPr>
      <w:tabs>
        <w:tab w:val="num" w:pos="924"/>
      </w:tabs>
      <w:spacing w:before="120" w:after="120" w:line="360" w:lineRule="auto"/>
      <w:ind w:left="924" w:hanging="924"/>
    </w:pPr>
    <w:rPr>
      <w:rFonts w:ascii="Arial" w:eastAsia="Times New Roman" w:hAnsi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8E2B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B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egislation.nsw.gov.au/viewtop/inforce/subordleg+697+2011+cd+0+N" TargetMode="External"/><Relationship Id="rId2" Type="http://schemas.openxmlformats.org/officeDocument/2006/relationships/hyperlink" Target="http://www.jp.nsw.gov.au/Documents/jp%20handbook%202014.pdf" TargetMode="External"/><Relationship Id="rId1" Type="http://schemas.openxmlformats.org/officeDocument/2006/relationships/hyperlink" Target="http://www.legislation.nsw.gov.au/viewtop/inforce/subordleg+697+2011+cd+0+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J Document" ma:contentTypeID="0x01010077DC2A28846341C9915EFC7988C44A4F0039076FF25505D749A5EFDA5684B49B18" ma:contentTypeVersion="2" ma:contentTypeDescription="" ma:contentTypeScope="" ma:versionID="cdffc52e1c50f7501a914d7629a6588d">
  <xsd:schema xmlns:xsd="http://www.w3.org/2001/XMLSchema" xmlns:xs="http://www.w3.org/2001/XMLSchema" xmlns:p="http://schemas.microsoft.com/office/2006/metadata/properties" xmlns:ns3="348e5d8c-6381-498a-8129-15e7d91c3194" xmlns:ns4="2a3ff811-3f91-4856-a97f-6dc61ebf6525" targetNamespace="http://schemas.microsoft.com/office/2006/metadata/properties" ma:root="true" ma:fieldsID="7dac8833afca5cd3d7e860d94ffaf396" ns3:_="" ns4:_="">
    <xsd:import namespace="348e5d8c-6381-498a-8129-15e7d91c3194"/>
    <xsd:import namespace="2a3ff811-3f91-4856-a97f-6dc61ebf6525"/>
    <xsd:element name="properties">
      <xsd:complexType>
        <xsd:sequence>
          <xsd:element name="documentManagement">
            <xsd:complexType>
              <xsd:all>
                <xsd:element ref="ns3:TaxCatchAll" minOccurs="0"/>
                <xsd:element ref="ns4:ne8158a489a9473f9c54eecb4c21131b" minOccurs="0"/>
                <xsd:element ref="ns4:bc56bdda6a6a44c48d8cfdd96ad4c14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e5d8c-6381-498a-8129-15e7d91c319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add24d4-2a51-48f0-b496-f31c5c7921ac}" ma:internalName="TaxCatchAll" ma:showField="CatchAllData" ma:web="348e5d8c-6381-498a-8129-15e7d91c31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ff811-3f91-4856-a97f-6dc61ebf6525" elementFormDefault="qualified">
    <xsd:import namespace="http://schemas.microsoft.com/office/2006/documentManagement/types"/>
    <xsd:import namespace="http://schemas.microsoft.com/office/infopath/2007/PartnerControls"/>
    <xsd:element name="ne8158a489a9473f9c54eecb4c21131b" ma:index="11" ma:taxonomy="true" ma:internalName="ne8158a489a9473f9c54eecb4c21131b" ma:taxonomyFieldName="Content_x0020_tags" ma:displayName="Content tags" ma:fieldId="{7e8158a4-89a9-473f-9c54-eecb4c21131b}" ma:taxonomyMulti="true" ma:sspId="f6e08d11-6f9a-422e-94df-5713af838a64" ma:termSetId="a069c314-3269-420f-97d4-651b5f06ed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56bdda6a6a44c48d8cfdd96ad4c147" ma:index="12" nillable="true" ma:taxonomy="true" ma:internalName="bc56bdda6a6a44c48d8cfdd96ad4c147" ma:taxonomyFieldName="DC_x002e_Type_x002e_DocType_x0020__x0028_JSMS" ma:displayName="DC.Type.DocType (JSMS)" ma:fieldId="{bc56bdda-6a6a-44c4-8d8c-fdd96ad4c147}" ma:sspId="f6e08d11-6f9a-422e-94df-5713af838a64" ma:termSetId="b3e06974-9d97-43bf-b4dd-d0f5e0db0e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6bdda6a6a44c48d8cfdd96ad4c147 xmlns="2a3ff811-3f91-4856-a97f-6dc61ebf6525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</TermName>
          <TermId xmlns="http://schemas.microsoft.com/office/infopath/2007/PartnerControls">cc8e9079-c541-4e2f-a366-14da2b1b1195</TermId>
        </TermInfo>
      </Terms>
    </bc56bdda6a6a44c48d8cfdd96ad4c147>
    <TaxCatchAll xmlns="348e5d8c-6381-498a-8129-15e7d91c3194">
      <Value>16</Value>
      <Value>18</Value>
      <Value>9</Value>
      <Value>8</Value>
      <Value>7</Value>
    </TaxCatchAll>
    <ne8158a489a9473f9c54eecb4c21131b xmlns="2a3ff811-3f91-4856-a97f-6dc61ebf6525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Courts ＆ Tribunals Services</TermName>
          <TermId xmlns="http://schemas.microsoft.com/office/infopath/2007/PartnerControls">df5ebdc2-27d7-471b-97d5-11abdaf345bf</TermId>
        </TermInfo>
        <TermInfo xmlns="http://schemas.microsoft.com/office/infopath/2007/PartnerControls">
          <TermName xmlns="http://schemas.microsoft.com/office/infopath/2007/PartnerControls">Supreme Court</TermName>
          <TermId xmlns="http://schemas.microsoft.com/office/infopath/2007/PartnerControls">041a1e8d-2695-4155-858e-500976e5bcf9</TermId>
        </TermInfo>
        <TermInfo xmlns="http://schemas.microsoft.com/office/infopath/2007/PartnerControls">
          <TermName xmlns="http://schemas.microsoft.com/office/infopath/2007/PartnerControls">District Court</TermName>
          <TermId xmlns="http://schemas.microsoft.com/office/infopath/2007/PartnerControls">7fd036d6-0fac-4465-b9c4-dc00b002ce59</TermId>
        </TermInfo>
        <TermInfo xmlns="http://schemas.microsoft.com/office/infopath/2007/PartnerControls">
          <TermName xmlns="http://schemas.microsoft.com/office/infopath/2007/PartnerControls">Local Court</TermName>
          <TermId xmlns="http://schemas.microsoft.com/office/infopath/2007/PartnerControls">00031e79-51b5-460f-a370-50975ef2e487</TermId>
        </TermInfo>
      </Terms>
    </ne8158a489a9473f9c54eecb4c21131b>
  </documentManagement>
</p:properties>
</file>

<file path=customXml/itemProps1.xml><?xml version="1.0" encoding="utf-8"?>
<ds:datastoreItem xmlns:ds="http://schemas.openxmlformats.org/officeDocument/2006/customXml" ds:itemID="{4C406267-7B55-4C6C-8414-85079A09A48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C1E8C8A-BF08-4F88-B6AE-20B3FFD897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A1C9C4-CF58-430A-BA09-FCE52D75A6FC}"/>
</file>

<file path=customXml/itemProps4.xml><?xml version="1.0" encoding="utf-8"?>
<ds:datastoreItem xmlns:ds="http://schemas.openxmlformats.org/officeDocument/2006/customXml" ds:itemID="{E776C40E-48D2-4567-9322-96D7D0B4EDAD}"/>
</file>

<file path=customXml/itemProps5.xml><?xml version="1.0" encoding="utf-8"?>
<ds:datastoreItem xmlns:ds="http://schemas.openxmlformats.org/officeDocument/2006/customXml" ds:itemID="{CBBA0097-7BD9-4F34-AC1C-A2D232B69019}"/>
</file>

<file path=docProps/app.xml><?xml version="1.0" encoding="utf-8"?>
<Properties xmlns="http://schemas.openxmlformats.org/officeDocument/2006/extended-properties" xmlns:vt="http://schemas.openxmlformats.org/officeDocument/2006/docPropsVTypes">
  <Template>A9E20BE2.dotm</Template>
  <TotalTime>0</TotalTime>
  <Pages>4</Pages>
  <Words>578</Words>
  <Characters>3299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3870</CharactersWithSpaces>
  <SharedDoc>false</SharedDoc>
  <HLinks>
    <vt:vector size="18" baseType="variant">
      <vt:variant>
        <vt:i4>2097270</vt:i4>
      </vt:variant>
      <vt:variant>
        <vt:i4>6</vt:i4>
      </vt:variant>
      <vt:variant>
        <vt:i4>0</vt:i4>
      </vt:variant>
      <vt:variant>
        <vt:i4>5</vt:i4>
      </vt:variant>
      <vt:variant>
        <vt:lpwstr>http://www.legislation.nsw.gov.au/viewtop/inforce/subordleg+697+2011+cd+0+N</vt:lpwstr>
      </vt:variant>
      <vt:variant>
        <vt:lpwstr/>
      </vt:variant>
      <vt:variant>
        <vt:i4>7536749</vt:i4>
      </vt:variant>
      <vt:variant>
        <vt:i4>3</vt:i4>
      </vt:variant>
      <vt:variant>
        <vt:i4>0</vt:i4>
      </vt:variant>
      <vt:variant>
        <vt:i4>5</vt:i4>
      </vt:variant>
      <vt:variant>
        <vt:lpwstr>http://www.jp.nsw.gov.au/Documents/jp handbook 2014.pdf</vt:lpwstr>
      </vt:variant>
      <vt:variant>
        <vt:lpwstr/>
      </vt:variant>
      <vt:variant>
        <vt:i4>2097270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http://www.legislation.nsw.gov.au/viewtop/inforce/subordleg+697+2011+cd+0+N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</dc:title>
  <dc:creator/>
  <cp:lastModifiedBy/>
  <cp:revision>1</cp:revision>
  <dcterms:created xsi:type="dcterms:W3CDTF">2019-11-11T07:44:00Z</dcterms:created>
  <dcterms:modified xsi:type="dcterms:W3CDTF">2019-11-11T07:44:00Z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0x01010077DC2A28846341C9915EFC7988C44A4F0039076FF25505D749A5EFDA5684B49B18</vt:lpwstr>
  </property>
  <property fmtid="{D5CDD505-2E9C-101B-9397-08002B2CF9AE}" pid="3" name="Content tags">
    <vt:lpwstr>8;#Courts ＆ Tribunals Services|df5ebdc2-27d7-471b-97d5-11abdaf345bf;#9;#Supreme Court|041a1e8d-2695-4155-858e-500976e5bcf9;#16;#District Court|7fd036d6-0fac-4465-b9c4-dc00b002ce59;#18;#Local Court|00031e79-51b5-460f-a370-50975ef2e487</vt:lpwstr>
  </property>
  <property fmtid="{D5CDD505-2E9C-101B-9397-08002B2CF9AE}" pid="4" name="DC.Type.DocType (JSMS">
    <vt:lpwstr>7;#Form|cc8e9079-c541-4e2f-a366-14da2b1b1195</vt:lpwstr>
  </property>
</Properties>
</file>